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69bde1" w14:textId="869bde1">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Ауыл шаруашылығы жануарларын бірдейлендіру қағидаларын бекіту туралы</w:t>
      </w:r>
    </w:p>
    <w:p>
      <w:pPr>
        <w:spacing w:after="0"/>
        <w:ind w:left="0"/>
        <w:jc w:val="both"/>
      </w:pPr>
      <w:r>
        <w:rPr>
          <w:rFonts w:ascii="Times New Roman"/>
          <w:b w:val="false"/>
          <w:i w:val="false"/>
          <w:color w:val="000000"/>
          <w:sz w:val="28"/>
        </w:rPr>
        <w:t>Қазақстан Республикасының Ауыл шаруашылығы министрінің 2015 жылғы 30 қаңтардағы № 7-1/68 бұйрығы. Қазақстан Республикасының Әділет министрлігінде 2015 жылы 22 мамырда № 11127 тіркелді.</w:t>
      </w:r>
    </w:p>
    <w:p>
      <w:pPr>
        <w:spacing w:after="0"/>
        <w:ind w:left="0"/>
        <w:jc w:val="both"/>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Бұйрықтың қолданысқа енгізілу тәртібін </w:t>
      </w:r>
      <w:r>
        <w:rPr>
          <w:rFonts w:ascii="Times New Roman"/>
          <w:b w:val="false"/>
          <w:i w:val="false"/>
          <w:color w:val="ff0000"/>
          <w:sz w:val="28"/>
        </w:rPr>
        <w:t>4-т.</w:t>
      </w:r>
      <w:r>
        <w:rPr>
          <w:rFonts w:ascii="Times New Roman"/>
          <w:b w:val="false"/>
          <w:i w:val="false"/>
          <w:color w:val="ff0000"/>
          <w:sz w:val="28"/>
        </w:rPr>
        <w:t xml:space="preserve"> қараңыз</w:t>
      </w:r>
    </w:p>
    <w:bookmarkStart w:name="z1" w:id="0"/>
    <w:p>
      <w:pPr>
        <w:spacing w:after="0"/>
        <w:ind w:left="0"/>
        <w:jc w:val="both"/>
      </w:pPr>
      <w:r>
        <w:rPr>
          <w:rFonts w:ascii="Times New Roman"/>
          <w:b w:val="false"/>
          <w:i w:val="false"/>
          <w:color w:val="000000"/>
          <w:sz w:val="28"/>
        </w:rPr>
        <w:t xml:space="preserve">
      "Ветеринария туралы" 2002 жылғы 10 шілдедегі Қазақстан Республикасы Заңының 8-бабының </w:t>
      </w:r>
      <w:r>
        <w:rPr>
          <w:rFonts w:ascii="Times New Roman"/>
          <w:b w:val="false"/>
          <w:i w:val="false"/>
          <w:color w:val="000000"/>
          <w:sz w:val="28"/>
        </w:rPr>
        <w:t>38) тармақшасына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w:t>
      </w:r>
      <w:r>
        <w:rPr>
          <w:rFonts w:ascii="Times New Roman"/>
          <w:b/>
          <w:i w:val="false"/>
          <w:color w:val="000000"/>
          <w:sz w:val="28"/>
        </w:rPr>
        <w:t>БҰЙЫРАМЫН:</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xml:space="preserve">
      1. Қоса беріліп отырған Ауыл шаруашылығы жануарларын бірдейлендіру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2. Қазақстан Республикасы Ауыл шаруашылығы министрлігінің Ветеринария және тамақ қауіпсіздігі департаменті заңнамада белгіленген тәртіппен:</w:t>
      </w:r>
    </w:p>
    <w:bookmarkEnd w:id="2"/>
    <w:bookmarkStart w:name="z4"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5" w:id="4"/>
    <w:p>
      <w:pPr>
        <w:spacing w:after="0"/>
        <w:ind w:left="0"/>
        <w:jc w:val="both"/>
      </w:pPr>
      <w:r>
        <w:rPr>
          <w:rFonts w:ascii="Times New Roman"/>
          <w:b w:val="false"/>
          <w:i w:val="false"/>
          <w:color w:val="000000"/>
          <w:sz w:val="28"/>
        </w:rPr>
        <w:t>
      2) осы бұйрық Қазақстан Республикасы Әділет министрлігінде мемлекеттік тіркелгеннен кейін күнтізбелік он күн ішінде оның көшірмесінің мерзімді баспа басылымдарында және "Әділет" ақпараттық-құқықтық жүйесінде ресми жариялауға жіберілуін;</w:t>
      </w:r>
    </w:p>
    <w:bookmarkEnd w:id="4"/>
    <w:bookmarkStart w:name="z6" w:id="5"/>
    <w:p>
      <w:pPr>
        <w:spacing w:after="0"/>
        <w:ind w:left="0"/>
        <w:jc w:val="both"/>
      </w:pPr>
      <w:r>
        <w:rPr>
          <w:rFonts w:ascii="Times New Roman"/>
          <w:b w:val="false"/>
          <w:i w:val="false"/>
          <w:color w:val="000000"/>
          <w:sz w:val="28"/>
        </w:rPr>
        <w:t>
      3) осы бұйрықтың Қазақстан Республикасы Ауыл шаруашылығы министрлігінің интернет-ресурсында орналастырылуын қамтамасыз етсін.</w:t>
      </w:r>
    </w:p>
    <w:bookmarkEnd w:id="5"/>
    <w:bookmarkStart w:name="z7" w:id="6"/>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Ауыл шаруашылығы вице-министріне жүктелсін.</w:t>
      </w:r>
    </w:p>
    <w:bookmarkEnd w:id="6"/>
    <w:bookmarkStart w:name="z8" w:id="7"/>
    <w:p>
      <w:pPr>
        <w:spacing w:after="0"/>
        <w:ind w:left="0"/>
        <w:jc w:val="both"/>
      </w:pPr>
      <w:r>
        <w:rPr>
          <w:rFonts w:ascii="Times New Roman"/>
          <w:b w:val="false"/>
          <w:i w:val="false"/>
          <w:color w:val="000000"/>
          <w:sz w:val="28"/>
        </w:rPr>
        <w:t>
      4. Осы бұйрық алғашқы ресми жарияланған күнінен кейін күнтізбелік жиырма бір күн өткен соң қолданысқа енгізіледі.</w:t>
      </w:r>
    </w:p>
    <w:bookmarkEnd w:id="7"/>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Ауыл шаруашылығы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А.Мамытбеков</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"КЕЛІСІЛГЕН" </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xml:space="preserve">
      Инвестициялар және даму министрі </w:t>
      </w:r>
    </w:p>
    <w:p>
      <w:pPr>
        <w:spacing w:after="0"/>
        <w:ind w:left="0"/>
        <w:jc w:val="both"/>
      </w:pPr>
      <w:r>
        <w:rPr>
          <w:rFonts w:ascii="Times New Roman"/>
          <w:b w:val="false"/>
          <w:i w:val="false"/>
          <w:color w:val="000000"/>
          <w:sz w:val="28"/>
        </w:rPr>
        <w:t xml:space="preserve">
      ______________Ә. Исекешев </w:t>
      </w:r>
    </w:p>
    <w:p>
      <w:pPr>
        <w:spacing w:after="0"/>
        <w:ind w:left="0"/>
        <w:jc w:val="both"/>
      </w:pPr>
      <w:r>
        <w:rPr>
          <w:rFonts w:ascii="Times New Roman"/>
          <w:b w:val="false"/>
          <w:i w:val="false"/>
          <w:color w:val="000000"/>
          <w:sz w:val="28"/>
        </w:rPr>
        <w:t>
      2015 жылғы 15 сәуір</w:t>
      </w:r>
    </w:p>
    <w:p>
      <w:pPr>
        <w:spacing w:after="0"/>
        <w:ind w:left="0"/>
        <w:jc w:val="both"/>
      </w:pPr>
      <w:r>
        <w:rPr>
          <w:rFonts w:ascii="Times New Roman"/>
          <w:b w:val="false"/>
          <w:i w:val="false"/>
          <w:color w:val="000000"/>
          <w:sz w:val="28"/>
        </w:rPr>
        <w:t xml:space="preserve">
      "КЕЛІСІЛГЕН" </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xml:space="preserve">
      Ұлттық экономика министрі </w:t>
      </w:r>
    </w:p>
    <w:p>
      <w:pPr>
        <w:spacing w:after="0"/>
        <w:ind w:left="0"/>
        <w:jc w:val="both"/>
      </w:pPr>
      <w:r>
        <w:rPr>
          <w:rFonts w:ascii="Times New Roman"/>
          <w:b w:val="false"/>
          <w:i w:val="false"/>
          <w:color w:val="000000"/>
          <w:sz w:val="28"/>
        </w:rPr>
        <w:t xml:space="preserve">
      ________________Е. Досаев </w:t>
      </w:r>
    </w:p>
    <w:p>
      <w:pPr>
        <w:spacing w:after="0"/>
        <w:ind w:left="0"/>
        <w:jc w:val="both"/>
      </w:pPr>
      <w:r>
        <w:rPr>
          <w:rFonts w:ascii="Times New Roman"/>
          <w:b w:val="false"/>
          <w:i w:val="false"/>
          <w:color w:val="000000"/>
          <w:sz w:val="28"/>
        </w:rPr>
        <w:t>
      2015 жылғы 22 сәуір</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Ауыл шаруашылығы министрінің</w:t>
            </w:r>
            <w:r>
              <w:br/>
            </w:r>
            <w:r>
              <w:rPr>
                <w:rFonts w:ascii="Times New Roman"/>
                <w:b w:val="false"/>
                <w:i w:val="false"/>
                <w:color w:val="000000"/>
                <w:sz w:val="20"/>
              </w:rPr>
              <w:t>2015 жылғы 30 қаңтардағы</w:t>
            </w:r>
            <w:r>
              <w:br/>
            </w:r>
            <w:r>
              <w:rPr>
                <w:rFonts w:ascii="Times New Roman"/>
                <w:b w:val="false"/>
                <w:i w:val="false"/>
                <w:color w:val="000000"/>
                <w:sz w:val="20"/>
              </w:rPr>
              <w:t>№ 7-1/68 бұйрығымен</w:t>
            </w:r>
            <w:r>
              <w:br/>
            </w:r>
            <w:r>
              <w:rPr>
                <w:rFonts w:ascii="Times New Roman"/>
                <w:b w:val="false"/>
                <w:i w:val="false"/>
                <w:color w:val="000000"/>
                <w:sz w:val="20"/>
              </w:rPr>
              <w:t>бекітілген</w:t>
            </w:r>
          </w:p>
        </w:tc>
      </w:tr>
    </w:tbl>
    <w:bookmarkStart w:name="z10" w:id="8"/>
    <w:p>
      <w:pPr>
        <w:spacing w:after="0"/>
        <w:ind w:left="0"/>
        <w:jc w:val="left"/>
      </w:pPr>
      <w:r>
        <w:rPr>
          <w:rFonts w:ascii="Times New Roman"/>
          <w:b/>
          <w:i w:val="false"/>
          <w:color w:val="000000"/>
        </w:rPr>
        <w:t xml:space="preserve"> Ауыл шаруашылығы жануарларын бірдейлендіру қағидалары</w:t>
      </w:r>
    </w:p>
    <w:bookmarkEnd w:id="8"/>
    <w:bookmarkStart w:name="z11" w:id="9"/>
    <w:p>
      <w:pPr>
        <w:spacing w:after="0"/>
        <w:ind w:left="0"/>
        <w:jc w:val="left"/>
      </w:pPr>
      <w:r>
        <w:rPr>
          <w:rFonts w:ascii="Times New Roman"/>
          <w:b/>
          <w:i w:val="false"/>
          <w:color w:val="000000"/>
        </w:rPr>
        <w:t xml:space="preserve"> 1-тарау. Жалпы ережелер</w:t>
      </w:r>
    </w:p>
    <w:bookmarkEnd w:id="9"/>
    <w:p>
      <w:pPr>
        <w:spacing w:after="0"/>
        <w:ind w:left="0"/>
        <w:jc w:val="both"/>
      </w:pPr>
      <w:r>
        <w:rPr>
          <w:rFonts w:ascii="Times New Roman"/>
          <w:b w:val="false"/>
          <w:i w:val="false"/>
          <w:color w:val="ff0000"/>
          <w:sz w:val="28"/>
        </w:rPr>
        <w:t xml:space="preserve">
      Ескерту. 1-тараудың тақырыбы жаңа редакцияда – ҚР Премьер-Министрінің орынбасары – ҚР Ауыл шаруашылығы министрінің 24.01.2019 </w:t>
      </w:r>
      <w:r>
        <w:rPr>
          <w:rFonts w:ascii="Times New Roman"/>
          <w:b w:val="false"/>
          <w:i w:val="false"/>
          <w:color w:val="ff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2" w:id="10"/>
    <w:p>
      <w:pPr>
        <w:spacing w:after="0"/>
        <w:ind w:left="0"/>
        <w:jc w:val="both"/>
      </w:pPr>
      <w:r>
        <w:rPr>
          <w:rFonts w:ascii="Times New Roman"/>
          <w:b w:val="false"/>
          <w:i w:val="false"/>
          <w:color w:val="000000"/>
          <w:sz w:val="28"/>
        </w:rPr>
        <w:t xml:space="preserve">
      1. Осы Ауыл шаруашылығы жануарларын бірдейлендіру қағидалары (бұдан әрі – Қағидалар) "Ветеринария туралы" 2002 жылғы 10 шілдедегі Қазақстан Республикасы Заңының (бұдан әрі – Заң) 8-бабының </w:t>
      </w:r>
      <w:r>
        <w:rPr>
          <w:rFonts w:ascii="Times New Roman"/>
          <w:b w:val="false"/>
          <w:i w:val="false"/>
          <w:color w:val="000000"/>
          <w:sz w:val="28"/>
        </w:rPr>
        <w:t>38) тармақшасына</w:t>
      </w: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(бұдан әрі – Мемлекеттік көрсетілетін қызметтер туралы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ауыл шаруашылығы жануарларын бірдейлендіру тәртібін, сондай-ақ "Ветеринариялық паспорт беру" мемлекеттік қызметін көрсету (бұдан әрі – мемлекеттік қызмет көрсету) тәртібін айқындайды.</w:t>
      </w:r>
    </w:p>
    <w:bookmarkEnd w:id="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10" w:id="11"/>
    <w:p>
      <w:pPr>
        <w:spacing w:after="0"/>
        <w:ind w:left="0"/>
        <w:jc w:val="both"/>
      </w:pPr>
      <w:r>
        <w:rPr>
          <w:rFonts w:ascii="Times New Roman"/>
          <w:b w:val="false"/>
          <w:i w:val="false"/>
          <w:color w:val="000000"/>
          <w:sz w:val="28"/>
        </w:rPr>
        <w:t>
      1-1. Осы Қағидаларда мынадай ұғымдар пайдаланылады:</w:t>
      </w:r>
    </w:p>
    <w:bookmarkEnd w:id="11"/>
    <w:p>
      <w:pPr>
        <w:spacing w:after="0"/>
        <w:ind w:left="0"/>
        <w:jc w:val="both"/>
      </w:pPr>
      <w:r>
        <w:rPr>
          <w:rFonts w:ascii="Times New Roman"/>
          <w:b w:val="false"/>
          <w:i w:val="false"/>
          <w:color w:val="000000"/>
          <w:sz w:val="28"/>
        </w:rPr>
        <w:t>
      1) ауыл шаруашылығы жануарларын бірдейлендіру жөніндегі дерекқор (бұдан әрі – дерекқор) – диагностикалық зерттеулер нәтижелерін қоса алғанда, жануардың жеке нөмірі туралы, оны ветеринариялық дауалау туралы деректерді, сондай-ақ жануардың иесі туралы деректерді тіркеудің бірыңғай, көп деңгейлі жүйесін көздейтін, жергілікті атқарушы органдары құрған мемлекеттік ветеринариялық ұйымдар жүзеге асыратын және ветеринария саласындағы уәкілетті орган пайдаланатын ветеринариялық есепке алудың бөлігі;</w:t>
      </w:r>
    </w:p>
    <w:p>
      <w:pPr>
        <w:spacing w:after="0"/>
        <w:ind w:left="0"/>
        <w:jc w:val="both"/>
      </w:pPr>
      <w:r>
        <w:rPr>
          <w:rFonts w:ascii="Times New Roman"/>
          <w:b w:val="false"/>
          <w:i w:val="false"/>
          <w:color w:val="000000"/>
          <w:sz w:val="28"/>
        </w:rPr>
        <w:t>
      2) ауыл шаруашылығы жануарларын бірдейлендіру – дерекқорға ауыл шаруашылығы жануары туралы мәліметтерді енгізе отырып және ветеринариялық паспорт бере отырып, бірдейлендіруді жүргізуге арналған бұйымдарды (құралдарды) пайдалану, таңбалау арқылы жануарларға жеке нөмір беруді қамтитын жануарларды есепке алу рәсімі;</w:t>
      </w:r>
    </w:p>
    <w:p>
      <w:pPr>
        <w:spacing w:after="0"/>
        <w:ind w:left="0"/>
        <w:jc w:val="both"/>
      </w:pPr>
      <w:r>
        <w:rPr>
          <w:rFonts w:ascii="Times New Roman"/>
          <w:b w:val="false"/>
          <w:i w:val="false"/>
          <w:color w:val="000000"/>
          <w:sz w:val="28"/>
        </w:rPr>
        <w:t>
      3) ауыл шаруашылығы жануарларының жеке нөмірлерінің эмиссиясы (бұдан әрі – жеке нөмірлер эмиссиясы) – ауыл шаруашылығы жануарларының жеке нөмірлерінің дәйекті нөмірленуін айқындау жөніндегі іс-шаралар жиынтығы және оларды республиканың әкімшілік-аумақтық бірліктері бойынша бөлу;</w:t>
      </w:r>
    </w:p>
    <w:p>
      <w:pPr>
        <w:spacing w:after="0"/>
        <w:ind w:left="0"/>
        <w:jc w:val="both"/>
      </w:pPr>
      <w:r>
        <w:rPr>
          <w:rFonts w:ascii="Times New Roman"/>
          <w:b w:val="false"/>
          <w:i w:val="false"/>
          <w:color w:val="000000"/>
          <w:sz w:val="28"/>
        </w:rPr>
        <w:t>
      4) ауыл шаруашылығы жануарларын бірдейлендіруді жүргізуге арналған бұйымдар (құралдар) – ауыл шаруашылығы жануарларын бірдейлендіруді жүргізу үшін пайдаланылатын сырғалар (аспалы, радиожиілік таңбасы бар), болюстер, чиптер және басқа да бұйымдар (құралдар);</w:t>
      </w:r>
    </w:p>
    <w:p>
      <w:pPr>
        <w:spacing w:after="0"/>
        <w:ind w:left="0"/>
        <w:jc w:val="both"/>
      </w:pPr>
      <w:r>
        <w:rPr>
          <w:rFonts w:ascii="Times New Roman"/>
          <w:b w:val="false"/>
          <w:i w:val="false"/>
          <w:color w:val="000000"/>
          <w:sz w:val="28"/>
        </w:rPr>
        <w:t>
      5) ауыл шаруашылығы жануарларын бірдейлендіруді жүргізуге арналған атрибуттар – ауыл шаруашылығы жануарларын бірдейлендіруді жүргізу үшін пайдаланылатын құрал-саймандар мен аспаптар;</w:t>
      </w:r>
    </w:p>
    <w:p>
      <w:pPr>
        <w:spacing w:after="0"/>
        <w:ind w:left="0"/>
        <w:jc w:val="both"/>
      </w:pPr>
      <w:r>
        <w:rPr>
          <w:rFonts w:ascii="Times New Roman"/>
          <w:b w:val="false"/>
          <w:i w:val="false"/>
          <w:color w:val="000000"/>
          <w:sz w:val="28"/>
        </w:rPr>
        <w:t xml:space="preserve">
      6) процессингтік орталық – функцияларын </w:t>
      </w:r>
      <w:r>
        <w:rPr>
          <w:rFonts w:ascii="Times New Roman"/>
          <w:b w:val="false"/>
          <w:i w:val="false"/>
          <w:color w:val="000000"/>
          <w:sz w:val="28"/>
        </w:rPr>
        <w:t>Заңға</w:t>
      </w:r>
      <w:r>
        <w:rPr>
          <w:rFonts w:ascii="Times New Roman"/>
          <w:b w:val="false"/>
          <w:i w:val="false"/>
          <w:color w:val="000000"/>
          <w:sz w:val="28"/>
        </w:rPr>
        <w:t xml:space="preserve"> сәйкес жүзеге асыратын, Қазақстан Республикасының Үкіметі құрған мемлекеттік ветеринариялық ұйымның құрылымдық бөлімшесі;</w:t>
      </w:r>
    </w:p>
    <w:p>
      <w:pPr>
        <w:spacing w:after="0"/>
        <w:ind w:left="0"/>
        <w:jc w:val="both"/>
      </w:pPr>
      <w:r>
        <w:rPr>
          <w:rFonts w:ascii="Times New Roman"/>
          <w:b w:val="false"/>
          <w:i w:val="false"/>
          <w:color w:val="000000"/>
          <w:sz w:val="28"/>
        </w:rPr>
        <w:t>
      7) "электрондық үкіметтің" веб-порталы (бұдан әрі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 беру жөніндегі қызметтерге және квазимемлекеттік сектор субъектілерінің қызметтеріне қол жеткізудің бірыңғай терезесі болып табылатын ақпараттық жүйе;</w:t>
      </w:r>
    </w:p>
    <w:p>
      <w:pPr>
        <w:spacing w:after="0"/>
        <w:ind w:left="0"/>
        <w:jc w:val="both"/>
      </w:pPr>
      <w:r>
        <w:rPr>
          <w:rFonts w:ascii="Times New Roman"/>
          <w:b w:val="false"/>
          <w:i w:val="false"/>
          <w:color w:val="000000"/>
          <w:sz w:val="28"/>
        </w:rPr>
        <w:t>
      8) электрондық цифрлық қолтаңба (бұдан әрі – ЭЦҚ)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символдар жиынтығы.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Қағидалар 1-1-тармақпен толықтырылды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3" w:id="12"/>
    <w:p>
      <w:pPr>
        <w:spacing w:after="0"/>
        <w:ind w:left="0"/>
        <w:jc w:val="both"/>
      </w:pPr>
      <w:r>
        <w:rPr>
          <w:rFonts w:ascii="Times New Roman"/>
          <w:b w:val="false"/>
          <w:i w:val="false"/>
          <w:color w:val="000000"/>
          <w:sz w:val="28"/>
        </w:rPr>
        <w:t>
      2. Осы Қағидалардың 9-тармағында көрсетілген тәсілмен бірдейлендіруге Қазақстан Республикасының аумағындағы ауыл шаруашылығы жануарлары жатады.</w:t>
      </w:r>
    </w:p>
    <w:bookmarkEnd w:id="12"/>
    <w:p>
      <w:pPr>
        <w:spacing w:after="0"/>
        <w:ind w:left="0"/>
        <w:jc w:val="both"/>
      </w:pPr>
      <w:r>
        <w:rPr>
          <w:rFonts w:ascii="Times New Roman"/>
          <w:b w:val="false"/>
          <w:i w:val="false"/>
          <w:color w:val="000000"/>
          <w:sz w:val="28"/>
        </w:rPr>
        <w:t>
      Ауыл шаруашылығы жануарларының төлі мынадай жасқа жеткен күнінен бастап он төрт жұмыс күнінен кешіктірілмей бірдейлендіріледі:</w:t>
      </w:r>
    </w:p>
    <w:p>
      <w:pPr>
        <w:spacing w:after="0"/>
        <w:ind w:left="0"/>
        <w:jc w:val="both"/>
      </w:pPr>
      <w:r>
        <w:rPr>
          <w:rFonts w:ascii="Times New Roman"/>
          <w:b w:val="false"/>
          <w:i w:val="false"/>
          <w:color w:val="000000"/>
          <w:sz w:val="28"/>
        </w:rPr>
        <w:t>
      бұзаулар, қозылар, лақтар, боталар – туған күнінен бастап жеті күн өткеннен кейін;</w:t>
      </w:r>
    </w:p>
    <w:p>
      <w:pPr>
        <w:spacing w:after="0"/>
        <w:ind w:left="0"/>
        <w:jc w:val="both"/>
      </w:pPr>
      <w:r>
        <w:rPr>
          <w:rFonts w:ascii="Times New Roman"/>
          <w:b w:val="false"/>
          <w:i w:val="false"/>
          <w:color w:val="000000"/>
          <w:sz w:val="28"/>
        </w:rPr>
        <w:t>
      құлындар – төрт айлық жасынан бастап (таңбалау кезінде), туған күнінен бастап жеті күн өткеннен кейін (чиптеу кезінде);</w:t>
      </w:r>
    </w:p>
    <w:p>
      <w:pPr>
        <w:spacing w:after="0"/>
        <w:ind w:left="0"/>
        <w:jc w:val="both"/>
      </w:pPr>
      <w:r>
        <w:rPr>
          <w:rFonts w:ascii="Times New Roman"/>
          <w:b w:val="false"/>
          <w:i w:val="false"/>
          <w:color w:val="000000"/>
          <w:sz w:val="28"/>
        </w:rPr>
        <w:t>
      тақ тұяқты жануарлардың төлі (есектер, қашырлар, пони, зебра, құлан және басқа жануарлар) – төрт айлық жасынан бастап (таңбалау кезінде), туған күнінен бастап жеті күн өткеннен кейін (чиптеу кезінде);</w:t>
      </w:r>
    </w:p>
    <w:p>
      <w:pPr>
        <w:spacing w:after="0"/>
        <w:ind w:left="0"/>
        <w:jc w:val="both"/>
      </w:pPr>
      <w:r>
        <w:rPr>
          <w:rFonts w:ascii="Times New Roman"/>
          <w:b w:val="false"/>
          <w:i w:val="false"/>
          <w:color w:val="000000"/>
          <w:sz w:val="28"/>
        </w:rPr>
        <w:t>
      асыл тұқымды торайлар, әрі қарай өсіруге және өсімін молайтуға арналған торайлар және халықтың шаруашылықтарында күтіп-бағылатын торайлар – туған күнінен бастап жеті күн өткеннен кейін;</w:t>
      </w:r>
    </w:p>
    <w:p>
      <w:pPr>
        <w:spacing w:after="0"/>
        <w:ind w:left="0"/>
        <w:jc w:val="both"/>
      </w:pPr>
      <w:r>
        <w:rPr>
          <w:rFonts w:ascii="Times New Roman"/>
          <w:b w:val="false"/>
          <w:i w:val="false"/>
          <w:color w:val="000000"/>
          <w:sz w:val="28"/>
        </w:rPr>
        <w:t>
      ауыл шаруашылығы кәсіпорындарында, шаруа және фермерлік қожалықтарда күтіп-бағылатын және өнеркәсіптік өсіруге, кейіннен сою үшін тоғыз айлық жасқа жеткенге дейін бордақылауға арналған торайлар – туған күнінен бастап жеті күн өткеннен кейін;</w:t>
      </w:r>
    </w:p>
    <w:p>
      <w:pPr>
        <w:spacing w:after="0"/>
        <w:ind w:left="0"/>
        <w:jc w:val="both"/>
      </w:pPr>
      <w:r>
        <w:rPr>
          <w:rFonts w:ascii="Times New Roman"/>
          <w:b w:val="false"/>
          <w:i w:val="false"/>
          <w:color w:val="000000"/>
          <w:sz w:val="28"/>
        </w:rPr>
        <w:t>
      тоғыз айлық жасқа дейін сойылмаған, ауыл шаруашылығы кәсіпорындарында, шаруа және фермерлік қожалықтарда күтіп-бағылатын және өнеркәсіптік өсіруге және бордақылауға арналған торайлар – тоғыз айлық жасқа толған күнінен бастап жеті күн өткеннен кейін.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2-тармақ жаңа редакцияда – ҚР Премьер-Министрінің орынбасары – ҚР Ауыл шаруашылығы министрінің 24.01.2019 </w:t>
      </w:r>
      <w:r>
        <w:rPr>
          <w:rFonts w:ascii="Times New Roman"/>
          <w:b w:val="false"/>
          <w:i w:val="false"/>
          <w:color w:val="00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4" w:id="13"/>
    <w:p>
      <w:pPr>
        <w:spacing w:after="0"/>
        <w:ind w:left="0"/>
        <w:jc w:val="both"/>
      </w:pPr>
      <w:r>
        <w:rPr>
          <w:rFonts w:ascii="Times New Roman"/>
          <w:b w:val="false"/>
          <w:i w:val="false"/>
          <w:color w:val="000000"/>
          <w:sz w:val="28"/>
        </w:rPr>
        <w:t>
      3. Тоғыз айлық жасқа дейінгі жылқылар, тақ тұяқты жануарлар мен торайларды қоспағанда, ауыл шаруашылығы кәсіпорындарында, шаруа және фермерлік қожалықтарда күтіп-бағылатын және өнеркәсіптік өсіруге, кейіннен сою үшін бордақылауға арналған ауыл шаруашылығы жануарларының жеке нөмірі он екі символдан тұрады, олардың мынадай белгілері бар:</w:t>
      </w:r>
    </w:p>
    <w:bookmarkEnd w:id="13"/>
    <w:p>
      <w:pPr>
        <w:spacing w:after="0"/>
        <w:ind w:left="0"/>
        <w:jc w:val="both"/>
      </w:pPr>
      <w:r>
        <w:rPr>
          <w:rFonts w:ascii="Times New Roman"/>
          <w:b w:val="false"/>
          <w:i w:val="false"/>
          <w:color w:val="000000"/>
          <w:sz w:val="28"/>
        </w:rPr>
        <w:t>
      бірінші екі символ – ІSO – Стандарттау жөніндегі халықаралық ұйымның кодына сәйкес Қазақстан Республикасының литерлік коды (екі латын бас әрпі);</w:t>
      </w:r>
    </w:p>
    <w:p>
      <w:pPr>
        <w:spacing w:after="0"/>
        <w:ind w:left="0"/>
        <w:jc w:val="both"/>
      </w:pPr>
      <w:r>
        <w:rPr>
          <w:rFonts w:ascii="Times New Roman"/>
          <w:b w:val="false"/>
          <w:i w:val="false"/>
          <w:color w:val="000000"/>
          <w:sz w:val="28"/>
        </w:rPr>
        <w:t>
      үшінші символ – облыстың, республикалық маңызы бар қалалардың, астананың литерлік коды (латын бас әрпі);</w:t>
      </w:r>
    </w:p>
    <w:p>
      <w:pPr>
        <w:spacing w:after="0"/>
        <w:ind w:left="0"/>
        <w:jc w:val="both"/>
      </w:pPr>
      <w:r>
        <w:rPr>
          <w:rFonts w:ascii="Times New Roman"/>
          <w:b w:val="false"/>
          <w:i w:val="false"/>
          <w:color w:val="000000"/>
          <w:sz w:val="28"/>
        </w:rPr>
        <w:t>
      төртінші символ – ауыл шаруашылығы жануары түрінің сандық коды;</w:t>
      </w:r>
    </w:p>
    <w:p>
      <w:pPr>
        <w:spacing w:after="0"/>
        <w:ind w:left="0"/>
        <w:jc w:val="both"/>
      </w:pPr>
      <w:r>
        <w:rPr>
          <w:rFonts w:ascii="Times New Roman"/>
          <w:b w:val="false"/>
          <w:i w:val="false"/>
          <w:color w:val="000000"/>
          <w:sz w:val="28"/>
        </w:rPr>
        <w:t>
      бесінші мен он екінші аралығындағы символдар – ауыл шаруашылығы жануарының реттік нөмірі.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3-тармақ жаңа редакцияда – ҚР Премьер-Министрінің орынбасары – ҚР Ауыл шаруашылығы министрінің 24.01.2019 </w:t>
      </w:r>
      <w:r>
        <w:rPr>
          <w:rFonts w:ascii="Times New Roman"/>
          <w:b w:val="false"/>
          <w:i w:val="false"/>
          <w:color w:val="00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5" w:id="14"/>
    <w:p>
      <w:pPr>
        <w:spacing w:after="0"/>
        <w:ind w:left="0"/>
        <w:jc w:val="both"/>
      </w:pPr>
      <w:r>
        <w:rPr>
          <w:rFonts w:ascii="Times New Roman"/>
          <w:b w:val="false"/>
          <w:i w:val="false"/>
          <w:color w:val="000000"/>
          <w:sz w:val="28"/>
        </w:rPr>
        <w:t>
      4. Жылқының және тақ тұяқты жануарлардың жеке нөмірі он символдан тұрады, олардың мынадай белгілері бар:</w:t>
      </w:r>
    </w:p>
    <w:bookmarkEnd w:id="14"/>
    <w:p>
      <w:pPr>
        <w:spacing w:after="0"/>
        <w:ind w:left="0"/>
        <w:jc w:val="both"/>
      </w:pPr>
      <w:r>
        <w:rPr>
          <w:rFonts w:ascii="Times New Roman"/>
          <w:b w:val="false"/>
          <w:i w:val="false"/>
          <w:color w:val="000000"/>
          <w:sz w:val="28"/>
        </w:rPr>
        <w:t>
      бірінші екі символ – ІSO–Стандарттау жөніндегі халықаралық ұйымның кодына сәйкес Қазақстан Республикасының литерлік коды (екі латын бас әрпі);</w:t>
      </w:r>
    </w:p>
    <w:p>
      <w:pPr>
        <w:spacing w:after="0"/>
        <w:ind w:left="0"/>
        <w:jc w:val="both"/>
      </w:pPr>
      <w:r>
        <w:rPr>
          <w:rFonts w:ascii="Times New Roman"/>
          <w:b w:val="false"/>
          <w:i w:val="false"/>
          <w:color w:val="000000"/>
          <w:sz w:val="28"/>
        </w:rPr>
        <w:t>
      үшінші символ – облыстың, республикалық маңызы бар қалалардың, астананың литерлік коды (латын бас әрпі);</w:t>
      </w:r>
    </w:p>
    <w:p>
      <w:pPr>
        <w:spacing w:after="0"/>
        <w:ind w:left="0"/>
        <w:jc w:val="both"/>
      </w:pPr>
      <w:r>
        <w:rPr>
          <w:rFonts w:ascii="Times New Roman"/>
          <w:b w:val="false"/>
          <w:i w:val="false"/>
          <w:color w:val="000000"/>
          <w:sz w:val="28"/>
        </w:rPr>
        <w:t>
      төртінші символ – жылқының сандық коды (4), тақ тұяқты жануарлардың сандық коды (6);</w:t>
      </w:r>
    </w:p>
    <w:p>
      <w:pPr>
        <w:spacing w:after="0"/>
        <w:ind w:left="0"/>
        <w:jc w:val="both"/>
      </w:pPr>
      <w:r>
        <w:rPr>
          <w:rFonts w:ascii="Times New Roman"/>
          <w:b w:val="false"/>
          <w:i w:val="false"/>
          <w:color w:val="000000"/>
          <w:sz w:val="28"/>
        </w:rPr>
        <w:t>
      бесінші мен оныншы аралығындағы символдар – жылқының, тақ тұяқты жануарлардың реттік нөмірі.</w:t>
      </w:r>
    </w:p>
    <w:p>
      <w:pPr>
        <w:spacing w:after="0"/>
        <w:ind w:left="0"/>
        <w:jc w:val="both"/>
      </w:pPr>
      <w:r>
        <w:rPr>
          <w:rFonts w:ascii="Times New Roman"/>
          <w:b w:val="false"/>
          <w:i w:val="false"/>
          <w:color w:val="000000"/>
          <w:sz w:val="28"/>
        </w:rPr>
        <w:t>
      Құлындарға және тақ тұяқты жануарлар төлдеріне төрт айлық жасына жетуі бойынша таңбалау әдісімен кейіннен бірдейлендіру жүргізілген жағдайында туған күнінен бастап жеті күн өткеннен кейін ауыл шаруашылығы жануарларын бірдейлендірудің деректер базасында жылқылар мен тақ тұяқты жануарлардың (енесі жағынан ата-енесінің) жеке нөмірінен және жылқылардың және тақ тұяқты жануарлардың (енесі жағынан ата-енесінің) құлындаған құлындардың және тақ тұяқты жануарлар төлдерінің реттік нөмірінен тұратын уақытша бірдейлендіру нөмірі беріледі. Ауыл шаруашылығы жануарларын бірдейлендірудің деректер базасында құлындардың және тақ тұяқты жануарлар төлдерінің уақытша жеке нөмірі жануарлар иелеріне ауыл шаруашылығы жануарларын бірдейлендірудің деректер базасынан үзінді-көшірме бере отырып слеш (KZF4000155/1) арқылы көрсетіледі.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4-тармақ жаңа редакцияда – ҚР Премьер-Министрінің орынбасары – ҚР Ауыл шаруашылығы министрінің 24.01.2019 </w:t>
      </w:r>
      <w:r>
        <w:rPr>
          <w:rFonts w:ascii="Times New Roman"/>
          <w:b w:val="false"/>
          <w:i w:val="false"/>
          <w:color w:val="00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6" w:id="15"/>
    <w:p>
      <w:pPr>
        <w:spacing w:after="0"/>
        <w:ind w:left="0"/>
        <w:jc w:val="both"/>
      </w:pPr>
      <w:r>
        <w:rPr>
          <w:rFonts w:ascii="Times New Roman"/>
          <w:b w:val="false"/>
          <w:i w:val="false"/>
          <w:color w:val="000000"/>
          <w:sz w:val="28"/>
        </w:rPr>
        <w:t xml:space="preserve">
      5. Ауыл шаруашылығы кәсіпорындарында, шаруа және фермерлік қожалықтарда күтіліп-бағылатын және өнеркәсіптік өсіруге, кейіннен сою үшін бордақылауға арналған тоғыз айлық жасқа дейінгі торайлардың жеке нөмірі осы Қағидалардың </w:t>
      </w:r>
      <w:r>
        <w:rPr>
          <w:rFonts w:ascii="Times New Roman"/>
          <w:b w:val="false"/>
          <w:i w:val="false"/>
          <w:color w:val="000000"/>
          <w:sz w:val="28"/>
        </w:rPr>
        <w:t>3-тармағына</w:t>
      </w:r>
      <w:r>
        <w:rPr>
          <w:rFonts w:ascii="Times New Roman"/>
          <w:b w:val="false"/>
          <w:i w:val="false"/>
          <w:color w:val="000000"/>
          <w:sz w:val="28"/>
        </w:rPr>
        <w:t xml:space="preserve"> сәйкес шошқаның (енесі жағынан ата-енесінің) жеке нөмірінен және ауыл шаруашылығы кәсіпорындарындағы, шаруа және фермерлік қожалықтардағы мал бастарының ішкі шаруашылық есебіне сәйкес шошқалардың (енесі жағынан ата-енесінің) торайлауында торайдың реттік нөмірінен тұрады.</w:t>
      </w:r>
    </w:p>
    <w:bookmarkEnd w:id="15"/>
    <w:bookmarkStart w:name="z111" w:id="16"/>
    <w:p>
      <w:pPr>
        <w:spacing w:after="0"/>
        <w:ind w:left="0"/>
        <w:jc w:val="both"/>
      </w:pPr>
      <w:r>
        <w:rPr>
          <w:rFonts w:ascii="Times New Roman"/>
          <w:b w:val="false"/>
          <w:i w:val="false"/>
          <w:color w:val="000000"/>
          <w:sz w:val="28"/>
        </w:rPr>
        <w:t xml:space="preserve">
      5-1. Бірдейлендіруге жататын ауыл шаруашылығы жануарлар басының саны осы Қағидалардың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4-тармақтарында</w:t>
      </w:r>
      <w:r>
        <w:rPr>
          <w:rFonts w:ascii="Times New Roman"/>
          <w:b w:val="false"/>
          <w:i w:val="false"/>
          <w:color w:val="000000"/>
          <w:sz w:val="28"/>
        </w:rPr>
        <w:t xml:space="preserve"> көрсетілген ауыл шаруашылығы жануарларының жеке нөмірі символдарының санынан асқан жағдайда, осы Қағидалардың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4-тармақтарында</w:t>
      </w:r>
      <w:r>
        <w:rPr>
          <w:rFonts w:ascii="Times New Roman"/>
          <w:b w:val="false"/>
          <w:i w:val="false"/>
          <w:color w:val="000000"/>
          <w:sz w:val="28"/>
        </w:rPr>
        <w:t xml:space="preserve"> көрсетілген ауыл шаруашылығы жануарларының жеке нөмірі символдарының санын ауыл шаруашылығы жануарының реттік нөмірін бір символға ұлғайту жолымен ұлғайтуға жол беріледі.</w:t>
      </w:r>
    </w:p>
    <w:bookmarkEnd w:id="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Қағидалар 5-1-тармақпен толықтырылды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7" w:id="17"/>
    <w:p>
      <w:pPr>
        <w:spacing w:after="0"/>
        <w:ind w:left="0"/>
        <w:jc w:val="both"/>
      </w:pPr>
      <w:r>
        <w:rPr>
          <w:rFonts w:ascii="Times New Roman"/>
          <w:b w:val="false"/>
          <w:i w:val="false"/>
          <w:color w:val="000000"/>
          <w:sz w:val="28"/>
        </w:rPr>
        <w:t>
      6. Ауыл шаруашылығы жануарларына жеке нөмірлерді беру әр облыс, республикалық маңызы бар қалалар, астана үшін процессингтік орталық жеке өткізетін жеке нөмірлердің эмиссиясына сәйкес кезектілікпен жүзеге асырылады. Жеке нөмірлердің эмиссиясы тоғыз айлық жасқа дейін ауыл шаруашылығы кәсіпорындарында, шаруа және фермерлік қожалықтарда күтіп-бағылатын және өнеркәсіптік өсіруге, кейіннен сою үшін бордақылауға арналған торайларға, төрт айлық жасқа жеткенде таңбалау әдісімен кейіннен бірдейлендіру жағдайында құлындар және тақ тұяқты жануарлардың төлдері үшін жүргізілмейді.</w:t>
      </w:r>
    </w:p>
    <w:bookmarkEnd w:id="17"/>
    <w:p>
      <w:pPr>
        <w:spacing w:after="0"/>
        <w:ind w:left="0"/>
        <w:jc w:val="both"/>
      </w:pPr>
      <w:r>
        <w:rPr>
          <w:rFonts w:ascii="Times New Roman"/>
          <w:b w:val="false"/>
          <w:i w:val="false"/>
          <w:color w:val="000000"/>
          <w:sz w:val="28"/>
        </w:rPr>
        <w:t xml:space="preserve">
      Ауыл шаруашылығы жануарларын бірдейлендіруді жүргізу үшін бекітіліп берілген Қазақстан Республикасының, облыстардың, республикалық маңызы бар қалалардың, астананың литерлік және сандық кодтары, сондай-ақ ауыл шаруашылығы жануарларына арналған сандық кодтар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6-тармақ жаңа редакцияда – ҚР Премьер-Министрінің орынбасары – ҚР Ауыл шаруашылығы министрінің 24.01.2019 </w:t>
      </w:r>
      <w:r>
        <w:rPr>
          <w:rFonts w:ascii="Times New Roman"/>
          <w:b w:val="false"/>
          <w:i w:val="false"/>
          <w:color w:val="00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8" w:id="18"/>
    <w:p>
      <w:pPr>
        <w:spacing w:after="0"/>
        <w:ind w:left="0"/>
        <w:jc w:val="both"/>
      </w:pPr>
      <w:r>
        <w:rPr>
          <w:rFonts w:ascii="Times New Roman"/>
          <w:b w:val="false"/>
          <w:i w:val="false"/>
          <w:color w:val="000000"/>
          <w:sz w:val="28"/>
        </w:rPr>
        <w:t>
      7. Ауыл шаруашылығы жануарларын бірдейлендіру рәсіміне мыналар кіреді:</w:t>
      </w:r>
    </w:p>
    <w:bookmarkEnd w:id="18"/>
    <w:p>
      <w:pPr>
        <w:spacing w:after="0"/>
        <w:ind w:left="0"/>
        <w:jc w:val="both"/>
      </w:pPr>
      <w:r>
        <w:rPr>
          <w:rFonts w:ascii="Times New Roman"/>
          <w:b w:val="false"/>
          <w:i w:val="false"/>
          <w:color w:val="000000"/>
          <w:sz w:val="28"/>
        </w:rPr>
        <w:t xml:space="preserve">
      1) осы Қағидалардың </w:t>
      </w:r>
      <w:r>
        <w:rPr>
          <w:rFonts w:ascii="Times New Roman"/>
          <w:b w:val="false"/>
          <w:i w:val="false"/>
          <w:color w:val="000000"/>
          <w:sz w:val="28"/>
        </w:rPr>
        <w:t>8-тармағында</w:t>
      </w:r>
      <w:r>
        <w:rPr>
          <w:rFonts w:ascii="Times New Roman"/>
          <w:b w:val="false"/>
          <w:i w:val="false"/>
          <w:color w:val="000000"/>
          <w:sz w:val="28"/>
        </w:rPr>
        <w:t xml:space="preserve"> көрсетілген тәсілдердің бірімен ауыл шаруашылығы жануарларына жеке нөмір беру;</w:t>
      </w:r>
    </w:p>
    <w:p>
      <w:pPr>
        <w:spacing w:after="0"/>
        <w:ind w:left="0"/>
        <w:jc w:val="both"/>
      </w:pPr>
      <w:r>
        <w:rPr>
          <w:rFonts w:ascii="Times New Roman"/>
          <w:b w:val="false"/>
          <w:i w:val="false"/>
          <w:color w:val="000000"/>
          <w:sz w:val="28"/>
        </w:rPr>
        <w:t xml:space="preserve">
      2) Қазақстан Республикасы Ауыл шаруашылығы министрінің 2010 жылғы 2 маусымдағы № 367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6321 болып тіркелген) Ауыл шаруашылығы жануарларын бірдейлендіру жөніндегі деректер базасын қалыптастыру және жүргізу және одан үзінді көшірмелер беру қағидаларына сәйкес мәліметтерді дерекқорға енгізу;</w:t>
      </w:r>
    </w:p>
    <w:p>
      <w:pPr>
        <w:spacing w:after="0"/>
        <w:ind w:left="0"/>
        <w:jc w:val="both"/>
      </w:pPr>
      <w:r>
        <w:rPr>
          <w:rFonts w:ascii="Times New Roman"/>
          <w:b w:val="false"/>
          <w:i w:val="false"/>
          <w:color w:val="000000"/>
          <w:sz w:val="28"/>
        </w:rPr>
        <w:t xml:space="preserve">
      3)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ветеринариялық паспорт беру.</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2" w:id="19"/>
    <w:p>
      <w:pPr>
        <w:spacing w:after="0"/>
        <w:ind w:left="0"/>
        <w:jc w:val="both"/>
      </w:pPr>
      <w:r>
        <w:rPr>
          <w:rFonts w:ascii="Times New Roman"/>
          <w:b w:val="false"/>
          <w:i w:val="false"/>
          <w:color w:val="000000"/>
          <w:sz w:val="28"/>
        </w:rPr>
        <w:t>
      8. Жеке нөмірді беру ауыл шаруашылығы жануарларының түріне қарай келесі тәсілдердің бірімен жүргізіледі:</w:t>
      </w:r>
    </w:p>
    <w:bookmarkEnd w:id="19"/>
    <w:p>
      <w:pPr>
        <w:spacing w:after="0"/>
        <w:ind w:left="0"/>
        <w:jc w:val="both"/>
      </w:pPr>
      <w:r>
        <w:rPr>
          <w:rFonts w:ascii="Times New Roman"/>
          <w:b w:val="false"/>
          <w:i w:val="false"/>
          <w:color w:val="000000"/>
          <w:sz w:val="28"/>
        </w:rPr>
        <w:t>
      1) сырғалау (тоғыз айлық жасқа дейін сойылмаған, ауыл шаруашылығы кәсіпорындарында, шаруа және фермерлік қожалықтарда күтіп-бағылатын, өнеркәсіптік өсіруге және бордақылауға арналған ірі қара мал, ұсақ мал, түйелер, шошқалар және торайлар үшін);</w:t>
      </w:r>
    </w:p>
    <w:p>
      <w:pPr>
        <w:spacing w:after="0"/>
        <w:ind w:left="0"/>
        <w:jc w:val="both"/>
      </w:pPr>
      <w:r>
        <w:rPr>
          <w:rFonts w:ascii="Times New Roman"/>
          <w:b w:val="false"/>
          <w:i w:val="false"/>
          <w:color w:val="000000"/>
          <w:sz w:val="28"/>
        </w:rPr>
        <w:t>
      2) таңба басу (төрт айлық жасқа толғаннан бастап) немесе чип салу (туғаннан бастап жеті күн өткеннен кейін) (жылқылар және тақ тұяқты жануарлар үшін);</w:t>
      </w:r>
    </w:p>
    <w:p>
      <w:pPr>
        <w:spacing w:after="0"/>
        <w:ind w:left="0"/>
        <w:jc w:val="both"/>
      </w:pPr>
      <w:r>
        <w:rPr>
          <w:rFonts w:ascii="Times New Roman"/>
          <w:b w:val="false"/>
          <w:i w:val="false"/>
          <w:color w:val="000000"/>
          <w:sz w:val="28"/>
        </w:rPr>
        <w:t>
      3) татуировка (ауыл шаруашылығы кәсіпорындарында, шаруа және фермерлік қожалықтарда күтіп-бағылатын және өнеркәсіптік өсіруге, тоғыз айлық жасқа жеткенге дейін кейіннен сою үшін бордақылауға арналған торайлар үшін).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8-тармақ жаңа редакцияда – ҚР Премьер-Министрінің орынбасары – ҚР Ауыл шаруашылығы министрінің 24.01.2019 </w:t>
      </w:r>
      <w:r>
        <w:rPr>
          <w:rFonts w:ascii="Times New Roman"/>
          <w:b w:val="false"/>
          <w:i w:val="false"/>
          <w:color w:val="00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6" w:id="20"/>
    <w:p>
      <w:pPr>
        <w:spacing w:after="0"/>
        <w:ind w:left="0"/>
        <w:jc w:val="both"/>
      </w:pPr>
      <w:r>
        <w:rPr>
          <w:rFonts w:ascii="Times New Roman"/>
          <w:b w:val="false"/>
          <w:i w:val="false"/>
          <w:color w:val="000000"/>
          <w:sz w:val="28"/>
        </w:rPr>
        <w:t>
      9. Ауыл шаруашылығы жануарларының барлық түріне қосымша келесі тәсілдермен жеке нөмір беруге жол беріледі:</w:t>
      </w:r>
    </w:p>
    <w:bookmarkEnd w:id="20"/>
    <w:p>
      <w:pPr>
        <w:spacing w:after="0"/>
        <w:ind w:left="0"/>
        <w:jc w:val="both"/>
      </w:pPr>
      <w:r>
        <w:rPr>
          <w:rFonts w:ascii="Times New Roman"/>
          <w:b w:val="false"/>
          <w:i w:val="false"/>
          <w:color w:val="000000"/>
          <w:sz w:val="28"/>
        </w:rPr>
        <w:t>
      электрондық бірдейлендіру тәсілі (ауыл шаруашылығы жануарларын бірдейлендіруді жүргізу үшін пайдаланылатын радиожиілікті белгісі бар сырғалар, болюстер, чиптер және басқа бұйымдар (құралдар);</w:t>
      </w:r>
    </w:p>
    <w:p>
      <w:pPr>
        <w:spacing w:after="0"/>
        <w:ind w:left="0"/>
        <w:jc w:val="both"/>
      </w:pPr>
      <w:r>
        <w:rPr>
          <w:rFonts w:ascii="Times New Roman"/>
          <w:b w:val="false"/>
          <w:i w:val="false"/>
          <w:color w:val="000000"/>
          <w:sz w:val="28"/>
        </w:rPr>
        <w:t>
      татуировка;</w:t>
      </w:r>
    </w:p>
    <w:p>
      <w:pPr>
        <w:spacing w:after="0"/>
        <w:ind w:left="0"/>
        <w:jc w:val="both"/>
      </w:pPr>
      <w:r>
        <w:rPr>
          <w:rFonts w:ascii="Times New Roman"/>
          <w:b w:val="false"/>
          <w:i w:val="false"/>
          <w:color w:val="000000"/>
          <w:sz w:val="28"/>
        </w:rPr>
        <w:t>
      таңба басу.</w:t>
      </w:r>
    </w:p>
    <w:p>
      <w:pPr>
        <w:spacing w:after="0"/>
        <w:ind w:left="0"/>
        <w:jc w:val="both"/>
      </w:pPr>
      <w:r>
        <w:rPr>
          <w:rFonts w:ascii="Times New Roman"/>
          <w:b w:val="false"/>
          <w:i w:val="false"/>
          <w:color w:val="000000"/>
          <w:sz w:val="28"/>
        </w:rPr>
        <w:t>
      Бұл ретте, ауыл шаруашылығы кәсіпорындарында, шаруа және фермерлік қожалықтарда ауыл шаруашылығы жануарларына осы тармақта көрсетілген тәсілдермен жеке нөмір беру:</w:t>
      </w:r>
    </w:p>
    <w:p>
      <w:pPr>
        <w:spacing w:after="0"/>
        <w:ind w:left="0"/>
        <w:jc w:val="both"/>
      </w:pPr>
      <w:r>
        <w:rPr>
          <w:rFonts w:ascii="Times New Roman"/>
          <w:b w:val="false"/>
          <w:i w:val="false"/>
          <w:color w:val="000000"/>
          <w:sz w:val="28"/>
        </w:rPr>
        <w:t>
      мал бастарын ішкі шаруашылық есепке алуды жүргізу үшін;</w:t>
      </w:r>
    </w:p>
    <w:p>
      <w:pPr>
        <w:spacing w:after="0"/>
        <w:ind w:left="0"/>
        <w:jc w:val="both"/>
      </w:pPr>
      <w:r>
        <w:rPr>
          <w:rFonts w:ascii="Times New Roman"/>
          <w:b w:val="false"/>
          <w:i w:val="false"/>
          <w:color w:val="000000"/>
          <w:sz w:val="28"/>
        </w:rPr>
        <w:t xml:space="preserve">
      осы Қағидалардың 8-тармағында көрсетілген тәсілдермен жеке нөмір берілгенге дейін, ауыл шаруашылығы жануарларына уақытша жеке нөмір беру үшін жүргізіледі. </w:t>
      </w:r>
    </w:p>
    <w:p>
      <w:pPr>
        <w:spacing w:after="0"/>
        <w:ind w:left="0"/>
        <w:jc w:val="both"/>
      </w:pPr>
      <w:r>
        <w:rPr>
          <w:rFonts w:ascii="Times New Roman"/>
          <w:b w:val="false"/>
          <w:i w:val="false"/>
          <w:color w:val="000000"/>
          <w:sz w:val="28"/>
        </w:rPr>
        <w:t>
      Ауыл шаршылығы жануарларына уақытша жеке нөмір беру осы Қағидалардың 6-тармағына сәйкес жүргізілген жеке нөмірлердің эмиссиясына сәйкес кезектілікпен жүзеге асырылады.</w:t>
      </w:r>
    </w:p>
    <w:p>
      <w:pPr>
        <w:spacing w:after="0"/>
        <w:ind w:left="0"/>
        <w:jc w:val="both"/>
      </w:pPr>
      <w:r>
        <w:rPr>
          <w:rFonts w:ascii="Times New Roman"/>
          <w:b w:val="false"/>
          <w:i w:val="false"/>
          <w:color w:val="000000"/>
          <w:sz w:val="28"/>
        </w:rPr>
        <w:t>
      Ауыл шаруашылығы жануарларына осы тармақта көрсетілген тәсілдермен жеке нөмір беруді жануарлардың иесі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9-тармақ жаңа редакцияда – ҚР Премьер-Министрінің орынбасары – ҚР Ауыл шаруашылығы министрінің 29.07.2016 </w:t>
      </w:r>
      <w:r>
        <w:rPr>
          <w:rFonts w:ascii="Times New Roman"/>
          <w:b w:val="false"/>
          <w:i w:val="false"/>
          <w:color w:val="000000"/>
          <w:sz w:val="28"/>
        </w:rPr>
        <w:t>№ 344</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бұйрығымен.</w:t>
      </w:r>
      <w:r>
        <w:br/>
      </w:r>
      <w:r>
        <w:rPr>
          <w:rFonts w:ascii="Times New Roman"/>
          <w:b w:val="false"/>
          <w:i w:val="false"/>
          <w:color w:val="000000"/>
          <w:sz w:val="28"/>
        </w:rPr>
        <w:t>
</w:t>
      </w:r>
    </w:p>
    <w:bookmarkStart w:name="z30" w:id="21"/>
    <w:p>
      <w:pPr>
        <w:spacing w:after="0"/>
        <w:ind w:left="0"/>
        <w:jc w:val="both"/>
      </w:pPr>
      <w:r>
        <w:rPr>
          <w:rFonts w:ascii="Times New Roman"/>
          <w:b w:val="false"/>
          <w:i w:val="false"/>
          <w:color w:val="000000"/>
          <w:sz w:val="28"/>
        </w:rPr>
        <w:t>
      10. Сырғалау ауыл шаруашылығы жануарларының құлақтарының ортасына аспалы сырғаны, көк тамырын зақымдамай бекіту арқылы жүзеге асырылады. Аспалы сырғалар келесі тәсіл арқылы бекітіледі:</w:t>
      </w:r>
    </w:p>
    <w:bookmarkEnd w:id="21"/>
    <w:bookmarkStart w:name="z19" w:id="22"/>
    <w:p>
      <w:pPr>
        <w:spacing w:after="0"/>
        <w:ind w:left="0"/>
        <w:jc w:val="both"/>
      </w:pPr>
      <w:r>
        <w:rPr>
          <w:rFonts w:ascii="Times New Roman"/>
          <w:b w:val="false"/>
          <w:i w:val="false"/>
          <w:color w:val="000000"/>
          <w:sz w:val="28"/>
        </w:rPr>
        <w:t>
      сырғаның бет жағы – ауыл шаруашылығы жануарының құлағының ішкі жағынан.</w:t>
      </w:r>
    </w:p>
    <w:bookmarkEnd w:id="22"/>
    <w:bookmarkStart w:name="z20" w:id="23"/>
    <w:p>
      <w:pPr>
        <w:spacing w:after="0"/>
        <w:ind w:left="0"/>
        <w:jc w:val="both"/>
      </w:pPr>
      <w:r>
        <w:rPr>
          <w:rFonts w:ascii="Times New Roman"/>
          <w:b w:val="false"/>
          <w:i w:val="false"/>
          <w:color w:val="000000"/>
          <w:sz w:val="28"/>
        </w:rPr>
        <w:t>
      Ірі қара малға және ұсақ малға, түйелерге және шошқаларға оң құлағына бір аспалы сырға бекітіледі. Ірі қара мал және ұсақ малды, түйелерді және шошқаларды бірдейлендіру үшін осы Қағидалардың 8-тармағына сәйкес радиожиілікті белгісі бар сырғаларды ауыл шаруашылығы жануарларының сол жақ құлағына бекіту жолымен пайдалануға жол беріледі.</w:t>
      </w:r>
    </w:p>
    <w:bookmarkEnd w:id="23"/>
    <w:bookmarkStart w:name="z21" w:id="24"/>
    <w:p>
      <w:pPr>
        <w:spacing w:after="0"/>
        <w:ind w:left="0"/>
        <w:jc w:val="both"/>
      </w:pPr>
      <w:r>
        <w:rPr>
          <w:rFonts w:ascii="Times New Roman"/>
          <w:b w:val="false"/>
          <w:i w:val="false"/>
          <w:color w:val="000000"/>
          <w:sz w:val="28"/>
        </w:rPr>
        <w:t>
      Ауыл шаруашылығы жануарларының сырғалары өмір бойы шешілмейді.</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10-тармақ жаңа редакцияда – ҚР Премьер-Министрінің орынбасары – ҚР Ауыл шаруашылығы министрінің 29.07.2016 </w:t>
      </w:r>
      <w:r>
        <w:rPr>
          <w:rFonts w:ascii="Times New Roman"/>
          <w:b w:val="false"/>
          <w:i w:val="false"/>
          <w:color w:val="000000"/>
          <w:sz w:val="28"/>
        </w:rPr>
        <w:t>№ 344</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бұйрығымен.</w:t>
      </w:r>
      <w:r>
        <w:br/>
      </w:r>
      <w:r>
        <w:rPr>
          <w:rFonts w:ascii="Times New Roman"/>
          <w:b w:val="false"/>
          <w:i w:val="false"/>
          <w:color w:val="000000"/>
          <w:sz w:val="28"/>
        </w:rPr>
        <w:t>
</w:t>
      </w:r>
    </w:p>
    <w:bookmarkStart w:name="z31" w:id="25"/>
    <w:p>
      <w:pPr>
        <w:spacing w:after="0"/>
        <w:ind w:left="0"/>
        <w:jc w:val="both"/>
      </w:pPr>
      <w:r>
        <w:rPr>
          <w:rFonts w:ascii="Times New Roman"/>
          <w:b w:val="false"/>
          <w:i w:val="false"/>
          <w:color w:val="000000"/>
          <w:sz w:val="28"/>
        </w:rPr>
        <w:t>
      11. Таңба басу ыстық немесе суық тәсілдермен жүзеге асырылады. Жылқыны және тақ тұяқты жануарларды қоспағанда, ауыл шаруашылығы жануарларына таңба дененің сол жағына жамбас аумағына салынады.</w:t>
      </w:r>
    </w:p>
    <w:bookmarkEnd w:id="25"/>
    <w:p>
      <w:pPr>
        <w:spacing w:after="0"/>
        <w:ind w:left="0"/>
        <w:jc w:val="both"/>
      </w:pPr>
      <w:r>
        <w:rPr>
          <w:rFonts w:ascii="Times New Roman"/>
          <w:b w:val="false"/>
          <w:i w:val="false"/>
          <w:color w:val="000000"/>
          <w:sz w:val="28"/>
        </w:rPr>
        <w:t xml:space="preserve">
      Жылқыларға және тақ тұяқты жануарларға таңба денесінің сол жағына жауырын (клеймо) және жамбас аумағына (реттік нөмір) немесе тек жамбас аумағына (клеймо және реттік нөмір)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салынады.</w:t>
      </w:r>
    </w:p>
    <w:p>
      <w:pPr>
        <w:spacing w:after="0"/>
        <w:ind w:left="0"/>
        <w:jc w:val="both"/>
      </w:pPr>
      <w:r>
        <w:rPr>
          <w:rFonts w:ascii="Times New Roman"/>
          <w:b w:val="false"/>
          <w:i w:val="false"/>
          <w:color w:val="000000"/>
          <w:sz w:val="28"/>
        </w:rPr>
        <w:t>
      Таңба ең көбі алты символдан тұрады:</w:t>
      </w:r>
    </w:p>
    <w:p>
      <w:pPr>
        <w:spacing w:after="0"/>
        <w:ind w:left="0"/>
        <w:jc w:val="both"/>
      </w:pPr>
      <w:r>
        <w:rPr>
          <w:rFonts w:ascii="Times New Roman"/>
          <w:b w:val="false"/>
          <w:i w:val="false"/>
          <w:color w:val="000000"/>
          <w:sz w:val="28"/>
        </w:rPr>
        <w:t>
      бірінші және екінші символдар (міндетті емес), ауыл шаруашылығы жануары иесінің клеймосы. Клеймо бір немесе екі латын немесе араб бас әрпі (тері) және/немесе сан(дар), геометриялық фигура(лар) болып табылады. Клеймо бір әріп немесе сан немесе фигурадан құралған жағдайда, таңба төрт символдан құралады. Клеймо ауыл шаруашылығы жануары иесінің қалауы бойынша салынады;</w:t>
      </w:r>
    </w:p>
    <w:p>
      <w:pPr>
        <w:spacing w:after="0"/>
        <w:ind w:left="0"/>
        <w:jc w:val="both"/>
      </w:pPr>
      <w:r>
        <w:rPr>
          <w:rFonts w:ascii="Times New Roman"/>
          <w:b w:val="false"/>
          <w:i w:val="false"/>
          <w:color w:val="000000"/>
          <w:sz w:val="28"/>
        </w:rPr>
        <w:t xml:space="preserve">
      үшінші және төртінші символдар (міндетті) осы Қағидалардың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5-тармақтарына</w:t>
      </w:r>
      <w:r>
        <w:rPr>
          <w:rFonts w:ascii="Times New Roman"/>
          <w:b w:val="false"/>
          <w:i w:val="false"/>
          <w:color w:val="000000"/>
          <w:sz w:val="28"/>
        </w:rPr>
        <w:t xml:space="preserve"> сәйкес ауыл шаруашылығы жануарының реттік нөмірінің алғашқы сандарының (соңғы екі санды қоспағанда) жиыны. Жылқыда және тақ тұяқты жануарларда бұл біріншіден төртіншіге дейінгі реттік нөмір сандарының жиыны, ауыл шаруашылығы жануарларының басқа түрлерінде біріншіден алтыншыға дейінгі реттік нөмір сандарының жиыны. Егер жануардың реттік нөмірінің алғашқы сандарының жиынтығында жиынтық бір символды құраса, онда таңбаға бір символ салынады. Егер символда нөл бар болса, онда ол таңбаға салынбайды;</w:t>
      </w:r>
    </w:p>
    <w:p>
      <w:pPr>
        <w:spacing w:after="0"/>
        <w:ind w:left="0"/>
        <w:jc w:val="both"/>
      </w:pPr>
      <w:r>
        <w:rPr>
          <w:rFonts w:ascii="Times New Roman"/>
          <w:b w:val="false"/>
          <w:i w:val="false"/>
          <w:color w:val="000000"/>
          <w:sz w:val="28"/>
        </w:rPr>
        <w:t>
      бесінші және алтыншы символдар (міндетті), осы Қағидалардың 3, 4 және 5-тармақтарына сәйкес берілген жануардың реттік нөмірінің соңғы екі саны. Жылқыларда және тақ тұяқты жануарларда бұл реттік нөмірдің бесінші және алтыншы сандары, ауыл шаруашылығы жануарларының басқа түрлерінде реттік нөмірдің жетінші және сегізінші сандары.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11-тармақ жаңа редакцияда – ҚР Премьер-Министрінің орынбасары – ҚР Ауыл шаруашылығы министрінің 24.01.2019 </w:t>
      </w:r>
      <w:r>
        <w:rPr>
          <w:rFonts w:ascii="Times New Roman"/>
          <w:b w:val="false"/>
          <w:i w:val="false"/>
          <w:color w:val="00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2" w:id="26"/>
    <w:p>
      <w:pPr>
        <w:spacing w:after="0"/>
        <w:ind w:left="0"/>
        <w:jc w:val="both"/>
      </w:pPr>
      <w:r>
        <w:rPr>
          <w:rFonts w:ascii="Times New Roman"/>
          <w:b w:val="false"/>
          <w:i w:val="false"/>
          <w:color w:val="000000"/>
          <w:sz w:val="28"/>
        </w:rPr>
        <w:t>
      12. Ауыл шаруашылығы жануарларын бірдейлендірудің электрондық тәсілі (радио жиілікті белгісі бар сырғалар, болюстер, чиптер және бұйымдар (құралдар) ауыл шаруашылығы жануарларын бірдейлендіруді жүргізуге арналған бұйымдарды (құралдарды) пайдалану (қолдану) жөніндегі тиісті ңұсқаулыққа сәйкес жүзеге асырылады. Ауыл шаруашылығы жануарларын бірдейлендірудің электрондық тәсілін жүргізуге арналған бұйымның (құралдың) нөмірі ауыл шаруашылығы жануарларының жеке нөмірімен сәйкес келуі міндетті емес, бірақ қосымша ветеринариялық паспортта көрсетіліп, дерек қорға енгізілуі керек.</w:t>
      </w:r>
    </w:p>
    <w:bookmarkEnd w:id="26"/>
    <w:bookmarkStart w:name="z33" w:id="27"/>
    <w:p>
      <w:pPr>
        <w:spacing w:after="0"/>
        <w:ind w:left="0"/>
        <w:jc w:val="both"/>
      </w:pPr>
      <w:r>
        <w:rPr>
          <w:rFonts w:ascii="Times New Roman"/>
          <w:b w:val="false"/>
          <w:i w:val="false"/>
          <w:color w:val="000000"/>
          <w:sz w:val="28"/>
        </w:rPr>
        <w:t xml:space="preserve">
      13. Осы Қағиданың </w:t>
      </w:r>
      <w:r>
        <w:rPr>
          <w:rFonts w:ascii="Times New Roman"/>
          <w:b w:val="false"/>
          <w:i w:val="false"/>
          <w:color w:val="000000"/>
          <w:sz w:val="28"/>
        </w:rPr>
        <w:t>15-тармағында</w:t>
      </w:r>
      <w:r>
        <w:rPr>
          <w:rFonts w:ascii="Times New Roman"/>
          <w:b w:val="false"/>
          <w:i w:val="false"/>
          <w:color w:val="000000"/>
          <w:sz w:val="28"/>
        </w:rPr>
        <w:t xml:space="preserve"> көрсетілген жағдайларды қоспағанда, жануарларға татуировканы осы Қағиданың </w:t>
      </w:r>
      <w:r>
        <w:rPr>
          <w:rFonts w:ascii="Times New Roman"/>
          <w:b w:val="false"/>
          <w:i w:val="false"/>
          <w:color w:val="000000"/>
          <w:sz w:val="28"/>
        </w:rPr>
        <w:t>3-тармағына</w:t>
      </w:r>
      <w:r>
        <w:rPr>
          <w:rFonts w:ascii="Times New Roman"/>
          <w:b w:val="false"/>
          <w:i w:val="false"/>
          <w:color w:val="000000"/>
          <w:sz w:val="28"/>
        </w:rPr>
        <w:t xml:space="preserve"> сәйкес құлақ қалқанында еркін символдар жинағымен жасайды. Татуировканы құлақтың сыртының төменгі жағына салады.</w:t>
      </w:r>
    </w:p>
    <w:bookmarkEnd w:id="27"/>
    <w:bookmarkStart w:name="z34" w:id="28"/>
    <w:p>
      <w:pPr>
        <w:spacing w:after="0"/>
        <w:ind w:left="0"/>
        <w:jc w:val="both"/>
      </w:pPr>
      <w:r>
        <w:rPr>
          <w:rFonts w:ascii="Times New Roman"/>
          <w:b w:val="false"/>
          <w:i w:val="false"/>
          <w:color w:val="000000"/>
          <w:sz w:val="28"/>
        </w:rPr>
        <w:t>
      14. Ауыл шаруашылығы кәсіпорындарында, шаруа және фермерлік қожалықтарда күтіліп-бағылатын және өнеркәсіптік өсіруге, кейіннен сою үшін бордақылауға арналған тоғыз айлық жасқа дейінгі торайларға арналған татуировка ауыл шаруашылығы кәсіпорындарындағы, фермерлік және шаруа қожалықтарындағы мал басын ішкі шаруашылық тіркеуге сәйкес шошқаның (енесі жағынан ата-енесі) торайлануындағы реттік нөмірден тұрады.</w:t>
      </w:r>
    </w:p>
    <w:bookmarkEnd w:id="28"/>
    <w:bookmarkStart w:name="z35" w:id="29"/>
    <w:p>
      <w:pPr>
        <w:spacing w:after="0"/>
        <w:ind w:left="0"/>
        <w:jc w:val="both"/>
      </w:pPr>
      <w:r>
        <w:rPr>
          <w:rFonts w:ascii="Times New Roman"/>
          <w:b w:val="false"/>
          <w:i w:val="false"/>
          <w:color w:val="000000"/>
          <w:sz w:val="28"/>
        </w:rPr>
        <w:t xml:space="preserve">
      15. Ауыл шаруашылығы жануарларын бірдейлендіруді жүргізуге арналған бұйымдар (құралдар) осы Қағидаға </w:t>
      </w:r>
      <w:r>
        <w:rPr>
          <w:rFonts w:ascii="Times New Roman"/>
          <w:b w:val="false"/>
          <w:i w:val="false"/>
          <w:color w:val="000000"/>
          <w:sz w:val="28"/>
        </w:rPr>
        <w:t>4-қосымшада</w:t>
      </w:r>
      <w:r>
        <w:rPr>
          <w:rFonts w:ascii="Times New Roman"/>
          <w:b w:val="false"/>
          <w:i w:val="false"/>
          <w:color w:val="000000"/>
          <w:sz w:val="28"/>
        </w:rPr>
        <w:t xml:space="preserve"> көрсетілген нысанға, мөлшерге, сипаттамаларға сәйкес келеді.</w:t>
      </w:r>
    </w:p>
    <w:bookmarkEnd w:id="29"/>
    <w:bookmarkStart w:name="z36" w:id="30"/>
    <w:p>
      <w:pPr>
        <w:spacing w:after="0"/>
        <w:ind w:left="0"/>
        <w:jc w:val="both"/>
      </w:pPr>
      <w:r>
        <w:rPr>
          <w:rFonts w:ascii="Times New Roman"/>
          <w:b w:val="false"/>
          <w:i w:val="false"/>
          <w:color w:val="000000"/>
          <w:sz w:val="28"/>
        </w:rPr>
        <w:t>
      16. Бірдейлендірілген ауыл шаруашылығы жануарларының бір әкімшілік-аумақтық бірлік аумағынан басқа әкімшілік-аумақтық бірлік аумағына орнын ауыстырған кезде, ветеринариялық паспортқа және ауыл шаруашылығы жануарларын бірдейлендіру туралы дерек қорға ауыл шаруашылығы жануарларының орнын ауыстыру туралы мәліметтірді енгізе отырып берілген жеке нөмірлері сақталады.</w:t>
      </w:r>
    </w:p>
    <w:bookmarkEnd w:id="30"/>
    <w:bookmarkStart w:name="z37" w:id="31"/>
    <w:p>
      <w:pPr>
        <w:spacing w:after="0"/>
        <w:ind w:left="0"/>
        <w:jc w:val="both"/>
      </w:pPr>
      <w:r>
        <w:rPr>
          <w:rFonts w:ascii="Times New Roman"/>
          <w:b w:val="false"/>
          <w:i w:val="false"/>
          <w:color w:val="000000"/>
          <w:sz w:val="28"/>
        </w:rPr>
        <w:t>
      17. Шыққан елінде бірдейлендірілген импортталған ауыл шаруашылығы жануарлары бұрын берілген жеке нөмірін сақтап қалады. Карантиндеуден кейін импортталған жануарлар туралы деректер осы Қағидамен бекітілген тәртіппен ветеринариялық паспортты бере отырып, дерек қорға енгізіледі.</w:t>
      </w:r>
    </w:p>
    <w:bookmarkEnd w:id="31"/>
    <w:bookmarkStart w:name="z38" w:id="32"/>
    <w:p>
      <w:pPr>
        <w:spacing w:after="0"/>
        <w:ind w:left="0"/>
        <w:jc w:val="both"/>
      </w:pPr>
      <w:r>
        <w:rPr>
          <w:rFonts w:ascii="Times New Roman"/>
          <w:b w:val="false"/>
          <w:i w:val="false"/>
          <w:color w:val="000000"/>
          <w:sz w:val="28"/>
        </w:rPr>
        <w:t>
      18. Шыққан елінде бірдейлендірілмеген импортталатын ауыл шаруашылығы жануарлары белгіленген межелі орны етті өңдеу кәсіпорны, сою пункттері, сою алаңдары (ауыл шаруашылығы жануарларын сою алаңдары) болса және карантиндеу біткеннен кейін жеті күн тізбелік күннен аспай союға жататын болса, онда ауыл шаруашылығы жануарлары бірдейлендіруге жатпайды.</w:t>
      </w:r>
    </w:p>
    <w:bookmarkEnd w:id="32"/>
    <w:bookmarkStart w:name="z39" w:id="33"/>
    <w:p>
      <w:pPr>
        <w:spacing w:after="0"/>
        <w:ind w:left="0"/>
        <w:jc w:val="left"/>
      </w:pPr>
      <w:r>
        <w:rPr>
          <w:rFonts w:ascii="Times New Roman"/>
          <w:b/>
          <w:i w:val="false"/>
          <w:color w:val="000000"/>
        </w:rPr>
        <w:t xml:space="preserve"> 2-тарау. Ауыл шаруашылығы жануарларын бірдейлендіруді жүргізу тәртібі</w:t>
      </w:r>
    </w:p>
    <w:bookmarkEnd w:id="33"/>
    <w:p>
      <w:pPr>
        <w:spacing w:after="0"/>
        <w:ind w:left="0"/>
        <w:jc w:val="both"/>
      </w:pPr>
      <w:r>
        <w:rPr>
          <w:rFonts w:ascii="Times New Roman"/>
          <w:b w:val="false"/>
          <w:i w:val="false"/>
          <w:color w:val="ff0000"/>
          <w:sz w:val="28"/>
        </w:rPr>
        <w:t xml:space="preserve">
      Ескерту. 2-тараудың тақырыбы жаңа редакцияда – ҚР Премьер-Министрінің орынбасары – ҚР Ауыл шаруашылығы министрінің 24.01.2019 </w:t>
      </w:r>
      <w:r>
        <w:rPr>
          <w:rFonts w:ascii="Times New Roman"/>
          <w:b w:val="false"/>
          <w:i w:val="false"/>
          <w:color w:val="ff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40" w:id="34"/>
    <w:p>
      <w:pPr>
        <w:spacing w:after="0"/>
        <w:ind w:left="0"/>
        <w:jc w:val="both"/>
      </w:pPr>
      <w:r>
        <w:rPr>
          <w:rFonts w:ascii="Times New Roman"/>
          <w:b w:val="false"/>
          <w:i w:val="false"/>
          <w:color w:val="000000"/>
          <w:sz w:val="28"/>
        </w:rPr>
        <w:t>
      19. Облыстардың, республикалық маңызы бар қалалардың, астананың жергілікті атқарушы органдары құрған ветеринариялық ұйым (бұдан әрі – ветеринариялық ұйым) ауыл шаруашылығы жануарларын бірдейлендіруді жүргізуге арналған бұйымдарға (құралдарға) және атрибуттарға қажеттілікті айқындайды және облыстың, республикалық маңызы бар қаланың, астананың жергілікті атқарушы органына (бұдан әрі – жергілікті атқарушы орган):</w:t>
      </w:r>
    </w:p>
    <w:bookmarkEnd w:id="34"/>
    <w:p>
      <w:pPr>
        <w:spacing w:after="0"/>
        <w:ind w:left="0"/>
        <w:jc w:val="both"/>
      </w:pPr>
      <w:r>
        <w:rPr>
          <w:rFonts w:ascii="Times New Roman"/>
          <w:b w:val="false"/>
          <w:i w:val="false"/>
          <w:color w:val="000000"/>
          <w:sz w:val="28"/>
        </w:rPr>
        <w:t>
      1) ағымдағы жылғы 1 ақпанға дейін – ағымдағы жылға ауыл шаруашылығы жануарларын бірдейлендіруді жүргізуге арналған бұйымдарға (құралдарға) және атрибуттарға қажеттілік бойынша;</w:t>
      </w:r>
    </w:p>
    <w:p>
      <w:pPr>
        <w:spacing w:after="0"/>
        <w:ind w:left="0"/>
        <w:jc w:val="both"/>
      </w:pPr>
      <w:r>
        <w:rPr>
          <w:rFonts w:ascii="Times New Roman"/>
          <w:b w:val="false"/>
          <w:i w:val="false"/>
          <w:color w:val="000000"/>
          <w:sz w:val="28"/>
        </w:rPr>
        <w:t>
      2) ағымдағы жылғы 1 наурызға дейін – келесі жылға ауыл шаруашылығы жануарларын бірдейлендіруді жүргізуге арналған бұйымдарға (құралдарға) және атрибуттарға қажеттілік бойынша;</w:t>
      </w:r>
    </w:p>
    <w:p>
      <w:pPr>
        <w:spacing w:after="0"/>
        <w:ind w:left="0"/>
        <w:jc w:val="both"/>
      </w:pPr>
      <w:r>
        <w:rPr>
          <w:rFonts w:ascii="Times New Roman"/>
          <w:b w:val="false"/>
          <w:i w:val="false"/>
          <w:color w:val="000000"/>
          <w:sz w:val="28"/>
        </w:rPr>
        <w:t xml:space="preserve">
      3) осы Қағидалардың </w:t>
      </w:r>
      <w:r>
        <w:rPr>
          <w:rFonts w:ascii="Times New Roman"/>
          <w:b w:val="false"/>
          <w:i w:val="false"/>
          <w:color w:val="000000"/>
          <w:sz w:val="28"/>
        </w:rPr>
        <w:t>29-тармағында</w:t>
      </w:r>
      <w:r>
        <w:rPr>
          <w:rFonts w:ascii="Times New Roman"/>
          <w:b w:val="false"/>
          <w:i w:val="false"/>
          <w:color w:val="000000"/>
          <w:sz w:val="28"/>
        </w:rPr>
        <w:t xml:space="preserve"> көрсетілген жағдайлардың туындауына қарай ауыл шаруашылығы жануарларын бірдейлендіруді жүргізуге арналған бұйымдарға (құралдарға) және атрибуттарға қажеттіліктің туындауына қарай ақпарат 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4" w:id="35"/>
    <w:p>
      <w:pPr>
        <w:spacing w:after="0"/>
        <w:ind w:left="0"/>
        <w:jc w:val="both"/>
      </w:pPr>
      <w:r>
        <w:rPr>
          <w:rFonts w:ascii="Times New Roman"/>
          <w:b w:val="false"/>
          <w:i w:val="false"/>
          <w:color w:val="000000"/>
          <w:sz w:val="28"/>
        </w:rPr>
        <w:t xml:space="preserve">
      20. Жергілікті атқарушы орган осы Қағидалардың </w:t>
      </w:r>
      <w:r>
        <w:rPr>
          <w:rFonts w:ascii="Times New Roman"/>
          <w:b w:val="false"/>
          <w:i w:val="false"/>
          <w:color w:val="000000"/>
          <w:sz w:val="28"/>
        </w:rPr>
        <w:t>19-тармағына</w:t>
      </w:r>
      <w:r>
        <w:rPr>
          <w:rFonts w:ascii="Times New Roman"/>
          <w:b w:val="false"/>
          <w:i w:val="false"/>
          <w:color w:val="000000"/>
          <w:sz w:val="28"/>
        </w:rPr>
        <w:t xml:space="preserve"> сәйкес алынған ақпарат негізінде облыс, республикалық маңызы бар қала, астана бойынша ауыл шаруашылығы жануарларын бірдейлендіруді жүргізуге арналған бұйымдарға (құралдарға) және атрибуттарға қажеттілік туралы ақпаратты айқындайды және процессингтік орталыққа:</w:t>
      </w:r>
    </w:p>
    <w:bookmarkEnd w:id="35"/>
    <w:p>
      <w:pPr>
        <w:spacing w:after="0"/>
        <w:ind w:left="0"/>
        <w:jc w:val="both"/>
      </w:pPr>
      <w:r>
        <w:rPr>
          <w:rFonts w:ascii="Times New Roman"/>
          <w:b w:val="false"/>
          <w:i w:val="false"/>
          <w:color w:val="000000"/>
          <w:sz w:val="28"/>
        </w:rPr>
        <w:t>
      1) ағымдағы жылғы 15 ақпанға дейін – ағымдағы жылға ауыл шаруашылығы жануарларын бірдейлендіруді жүргізуге арналған бұйымдарға (құралдарға) және атрибуттарға қажеттілік бойынша;</w:t>
      </w:r>
    </w:p>
    <w:p>
      <w:pPr>
        <w:spacing w:after="0"/>
        <w:ind w:left="0"/>
        <w:jc w:val="both"/>
      </w:pPr>
      <w:r>
        <w:rPr>
          <w:rFonts w:ascii="Times New Roman"/>
          <w:b w:val="false"/>
          <w:i w:val="false"/>
          <w:color w:val="000000"/>
          <w:sz w:val="28"/>
        </w:rPr>
        <w:t>
      2) ағымдағы жылғы 15 наурызға дейін – келесі жылға ауыл шаруашылығы жануарларын бірдейлендіруді жүргізуге арналған бұйымдарға (құралдарға) және атрибуттарға қажеттілік бойынша;</w:t>
      </w:r>
    </w:p>
    <w:p>
      <w:pPr>
        <w:spacing w:after="0"/>
        <w:ind w:left="0"/>
        <w:jc w:val="both"/>
      </w:pPr>
      <w:r>
        <w:rPr>
          <w:rFonts w:ascii="Times New Roman"/>
          <w:b w:val="false"/>
          <w:i w:val="false"/>
          <w:color w:val="000000"/>
          <w:sz w:val="28"/>
        </w:rPr>
        <w:t xml:space="preserve">
      3) осы Қағидалардың </w:t>
      </w:r>
      <w:r>
        <w:rPr>
          <w:rFonts w:ascii="Times New Roman"/>
          <w:b w:val="false"/>
          <w:i w:val="false"/>
          <w:color w:val="000000"/>
          <w:sz w:val="28"/>
        </w:rPr>
        <w:t>29-тармағында</w:t>
      </w:r>
      <w:r>
        <w:rPr>
          <w:rFonts w:ascii="Times New Roman"/>
          <w:b w:val="false"/>
          <w:i w:val="false"/>
          <w:color w:val="000000"/>
          <w:sz w:val="28"/>
        </w:rPr>
        <w:t xml:space="preserve"> көрсетілген жағдайлардың туындауына қарай ауыл шаруашылығы жануарларын бірдейлендіруді жүргізуге арналған бұйымдарға (құралдарға) және атрибуттарға қажеттіліктің туындауына қарай ақпарат 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8" w:id="36"/>
    <w:p>
      <w:pPr>
        <w:spacing w:after="0"/>
        <w:ind w:left="0"/>
        <w:jc w:val="both"/>
      </w:pPr>
      <w:r>
        <w:rPr>
          <w:rFonts w:ascii="Times New Roman"/>
          <w:b w:val="false"/>
          <w:i w:val="false"/>
          <w:color w:val="000000"/>
          <w:sz w:val="28"/>
        </w:rPr>
        <w:t xml:space="preserve">
      21. Процессингтік орталық осы Қағидалардың </w:t>
      </w:r>
      <w:r>
        <w:rPr>
          <w:rFonts w:ascii="Times New Roman"/>
          <w:b w:val="false"/>
          <w:i w:val="false"/>
          <w:color w:val="000000"/>
          <w:sz w:val="28"/>
        </w:rPr>
        <w:t>20-тармағына</w:t>
      </w:r>
      <w:r>
        <w:rPr>
          <w:rFonts w:ascii="Times New Roman"/>
          <w:b w:val="false"/>
          <w:i w:val="false"/>
          <w:color w:val="000000"/>
          <w:sz w:val="28"/>
        </w:rPr>
        <w:t xml:space="preserve"> сәйкес алынған ақпарат негізінде жеке нөмірлердің эмиссиясын жүргізеді:</w:t>
      </w:r>
    </w:p>
    <w:bookmarkEnd w:id="36"/>
    <w:p>
      <w:pPr>
        <w:spacing w:after="0"/>
        <w:ind w:left="0"/>
        <w:jc w:val="both"/>
      </w:pPr>
      <w:r>
        <w:rPr>
          <w:rFonts w:ascii="Times New Roman"/>
          <w:b w:val="false"/>
          <w:i w:val="false"/>
          <w:color w:val="000000"/>
          <w:sz w:val="28"/>
        </w:rPr>
        <w:t>
      1) жеке нөмірлердің жүргізілген эмиссиясының нәтижелерін жергілікті атқарушы органдарға жеткізеді;</w:t>
      </w:r>
    </w:p>
    <w:p>
      <w:pPr>
        <w:spacing w:after="0"/>
        <w:ind w:left="0"/>
        <w:jc w:val="both"/>
      </w:pPr>
      <w:r>
        <w:rPr>
          <w:rFonts w:ascii="Times New Roman"/>
          <w:b w:val="false"/>
          <w:i w:val="false"/>
          <w:color w:val="000000"/>
          <w:sz w:val="28"/>
        </w:rPr>
        <w:t>
      2) ірі және ұсақ ауыл шаруашылығы жануарларын бірдейлендіруді жүргізуге арналған бұйымдар (құралдар) мен атрибуттарды тасымалдауды (жеткізуді) және жергілікті атқарушы органдарға беруді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1" w:id="37"/>
    <w:p>
      <w:pPr>
        <w:spacing w:after="0"/>
        <w:ind w:left="0"/>
        <w:jc w:val="both"/>
      </w:pPr>
      <w:r>
        <w:rPr>
          <w:rFonts w:ascii="Times New Roman"/>
          <w:b w:val="false"/>
          <w:i w:val="false"/>
          <w:color w:val="000000"/>
          <w:sz w:val="28"/>
        </w:rPr>
        <w:t>
      22. Облыстың жергілікті атқарушы органы:</w:t>
      </w:r>
    </w:p>
    <w:bookmarkEnd w:id="37"/>
    <w:p>
      <w:pPr>
        <w:spacing w:after="0"/>
        <w:ind w:left="0"/>
        <w:jc w:val="both"/>
      </w:pPr>
      <w:r>
        <w:rPr>
          <w:rFonts w:ascii="Times New Roman"/>
          <w:b w:val="false"/>
          <w:i w:val="false"/>
          <w:color w:val="000000"/>
          <w:sz w:val="28"/>
        </w:rPr>
        <w:t>
      1) процессингтік орталықтан ауыл шаруашылығы жануарларын бірдейлендіруді, жеке нөмірлердің эмиссиясын жүргізуге арналған бұйымдар (құралдар) мен атрибуттардың алынуына қарай ветеринариялық ұйымдарға олардың қажеттіліктеріне сәйкес ауыл шаруашылығы жануарларын бірдейлендіруді жүргізуге арналған бұйымдар (құралдар) мен атрибуттарды, жеке нөмірлердің эмиссиясына сәйкес жылқылар мен тақ тұяқты жануарлардың жеке нөмірлерін және ветеринариялық паспорттарды бөледі;</w:t>
      </w:r>
    </w:p>
    <w:p>
      <w:pPr>
        <w:spacing w:after="0"/>
        <w:ind w:left="0"/>
        <w:jc w:val="both"/>
      </w:pPr>
      <w:r>
        <w:rPr>
          <w:rFonts w:ascii="Times New Roman"/>
          <w:b w:val="false"/>
          <w:i w:val="false"/>
          <w:color w:val="000000"/>
          <w:sz w:val="28"/>
        </w:rPr>
        <w:t>
      2) жүргізу мерзімін анықтай отырып, тиісті әкімшілік-аумақтық бірлікте ауыл шаруашылығы жануарларын бірдейлендіруді жүргізуді ұйымдастырады;</w:t>
      </w:r>
    </w:p>
    <w:p>
      <w:pPr>
        <w:spacing w:after="0"/>
        <w:ind w:left="0"/>
        <w:jc w:val="both"/>
      </w:pPr>
      <w:r>
        <w:rPr>
          <w:rFonts w:ascii="Times New Roman"/>
          <w:b w:val="false"/>
          <w:i w:val="false"/>
          <w:color w:val="000000"/>
          <w:sz w:val="28"/>
        </w:rPr>
        <w:t>
      3) тұрақты негізде дерекқорды жүргізуді ұйымдастырады.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5" w:id="38"/>
    <w:p>
      <w:pPr>
        <w:spacing w:after="0"/>
        <w:ind w:left="0"/>
        <w:jc w:val="both"/>
      </w:pPr>
      <w:r>
        <w:rPr>
          <w:rFonts w:ascii="Times New Roman"/>
          <w:b w:val="false"/>
          <w:i w:val="false"/>
          <w:color w:val="000000"/>
          <w:sz w:val="28"/>
        </w:rPr>
        <w:t>
      23. Республикалық маңызы бар қаланың, астананың жергілікті атқарушы органы:</w:t>
      </w:r>
    </w:p>
    <w:bookmarkEnd w:id="38"/>
    <w:p>
      <w:pPr>
        <w:spacing w:after="0"/>
        <w:ind w:left="0"/>
        <w:jc w:val="both"/>
      </w:pPr>
      <w:r>
        <w:rPr>
          <w:rFonts w:ascii="Times New Roman"/>
          <w:b w:val="false"/>
          <w:i w:val="false"/>
          <w:color w:val="000000"/>
          <w:sz w:val="28"/>
        </w:rPr>
        <w:t>
      1) процессингтік орталықтан ауыл шаруашылығы жануарларын бірдейлендіруді, жеке нөмірлердің эмиссиясын жүргізуге арналған бұйымдар (құралдар) мен атрибуттардың алынуына қарай ветеринариялық ұйымға олардың қажеттіліктеріне сәйкес ауыл шаруашылығы жануарларын бірдейлендіруді жүргізуге арналған бұйымдар (құралдар) мен атрибуттарды, жеке нөмірлердің эмиссиясына сәйкес жылқылар мен тақ тұяқты жануарлардың жеке нөмірлерін және ветеринариялық паспорттарды береді;</w:t>
      </w:r>
    </w:p>
    <w:p>
      <w:pPr>
        <w:spacing w:after="0"/>
        <w:ind w:left="0"/>
        <w:jc w:val="both"/>
      </w:pPr>
      <w:r>
        <w:rPr>
          <w:rFonts w:ascii="Times New Roman"/>
          <w:b w:val="false"/>
          <w:i w:val="false"/>
          <w:color w:val="000000"/>
          <w:sz w:val="28"/>
        </w:rPr>
        <w:t>
      2) жүргізу мерзімін анықтай отырып, тиісті әкімшілік-аумақтық бірлікте ауыл шаруашылығы жануарларын бірдейлендіруді жүргізуді ұйымдастырады;</w:t>
      </w:r>
    </w:p>
    <w:p>
      <w:pPr>
        <w:spacing w:after="0"/>
        <w:ind w:left="0"/>
        <w:jc w:val="both"/>
      </w:pPr>
      <w:r>
        <w:rPr>
          <w:rFonts w:ascii="Times New Roman"/>
          <w:b w:val="false"/>
          <w:i w:val="false"/>
          <w:color w:val="000000"/>
          <w:sz w:val="28"/>
        </w:rPr>
        <w:t>
      3) тұрақты негізде дерекқорды жүргізуді ұйымдастырады.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24. Алып тасталды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3" w:id="39"/>
    <w:p>
      <w:pPr>
        <w:spacing w:after="0"/>
        <w:ind w:left="0"/>
        <w:jc w:val="both"/>
      </w:pPr>
      <w:r>
        <w:rPr>
          <w:rFonts w:ascii="Times New Roman"/>
          <w:b w:val="false"/>
          <w:i w:val="false"/>
          <w:color w:val="000000"/>
          <w:sz w:val="28"/>
        </w:rPr>
        <w:t>
      25. Ветеринариялық ұйым:</w:t>
      </w:r>
    </w:p>
    <w:bookmarkEnd w:id="39"/>
    <w:p>
      <w:pPr>
        <w:spacing w:after="0"/>
        <w:ind w:left="0"/>
        <w:jc w:val="both"/>
      </w:pPr>
      <w:r>
        <w:rPr>
          <w:rFonts w:ascii="Times New Roman"/>
          <w:b w:val="false"/>
          <w:i w:val="false"/>
          <w:color w:val="000000"/>
          <w:sz w:val="28"/>
        </w:rPr>
        <w:t>
      1) ауыл шаруашылығы жануарларын бірдейлендіруді жүргізу уақыты мен орнын айқындайды;</w:t>
      </w:r>
    </w:p>
    <w:p>
      <w:pPr>
        <w:spacing w:after="0"/>
        <w:ind w:left="0"/>
        <w:jc w:val="both"/>
      </w:pPr>
      <w:r>
        <w:rPr>
          <w:rFonts w:ascii="Times New Roman"/>
          <w:b w:val="false"/>
          <w:i w:val="false"/>
          <w:color w:val="000000"/>
          <w:sz w:val="28"/>
        </w:rPr>
        <w:t>
      2) ауыл шаруашылығы жануарларын бірдейлендіруді жүргізеді;</w:t>
      </w:r>
    </w:p>
    <w:p>
      <w:pPr>
        <w:spacing w:after="0"/>
        <w:ind w:left="0"/>
        <w:jc w:val="both"/>
      </w:pPr>
      <w:r>
        <w:rPr>
          <w:rFonts w:ascii="Times New Roman"/>
          <w:b w:val="false"/>
          <w:i w:val="false"/>
          <w:color w:val="000000"/>
          <w:sz w:val="28"/>
        </w:rPr>
        <w:t xml:space="preserve">
      3) жануарға осы Қағидалардың </w:t>
      </w:r>
      <w:r>
        <w:rPr>
          <w:rFonts w:ascii="Times New Roman"/>
          <w:b w:val="false"/>
          <w:i w:val="false"/>
          <w:color w:val="000000"/>
          <w:sz w:val="28"/>
        </w:rPr>
        <w:t>8-тармағында</w:t>
      </w:r>
      <w:r>
        <w:rPr>
          <w:rFonts w:ascii="Times New Roman"/>
          <w:b w:val="false"/>
          <w:i w:val="false"/>
          <w:color w:val="000000"/>
          <w:sz w:val="28"/>
        </w:rPr>
        <w:t xml:space="preserve"> көрсетілген сәйкестендіру тәсілдерімен жеке нөмір береді;</w:t>
      </w:r>
    </w:p>
    <w:p>
      <w:pPr>
        <w:spacing w:after="0"/>
        <w:ind w:left="0"/>
        <w:jc w:val="both"/>
      </w:pPr>
      <w:r>
        <w:rPr>
          <w:rFonts w:ascii="Times New Roman"/>
          <w:b w:val="false"/>
          <w:i w:val="false"/>
          <w:color w:val="000000"/>
          <w:sz w:val="28"/>
        </w:rPr>
        <w:t>
      4) дерекқорды жүргізуді жүзеге асырады (дерекқорға деректерді енгізу);</w:t>
      </w:r>
    </w:p>
    <w:p>
      <w:pPr>
        <w:spacing w:after="0"/>
        <w:ind w:left="0"/>
        <w:jc w:val="both"/>
      </w:pPr>
      <w:r>
        <w:rPr>
          <w:rFonts w:ascii="Times New Roman"/>
          <w:b w:val="false"/>
          <w:i w:val="false"/>
          <w:color w:val="000000"/>
          <w:sz w:val="28"/>
        </w:rPr>
        <w:t xml:space="preserve">
      5) жануар иесіне осы Қағидалардың </w:t>
      </w:r>
      <w:r>
        <w:rPr>
          <w:rFonts w:ascii="Times New Roman"/>
          <w:b w:val="false"/>
          <w:i w:val="false"/>
          <w:color w:val="000000"/>
          <w:sz w:val="28"/>
        </w:rPr>
        <w:t>3-тарауына</w:t>
      </w:r>
      <w:r>
        <w:rPr>
          <w:rFonts w:ascii="Times New Roman"/>
          <w:b w:val="false"/>
          <w:i w:val="false"/>
          <w:color w:val="000000"/>
          <w:sz w:val="28"/>
        </w:rPr>
        <w:t xml:space="preserve"> сәйкес ветеринариялық паспорт 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9" w:id="40"/>
    <w:p>
      <w:pPr>
        <w:spacing w:after="0"/>
        <w:ind w:left="0"/>
        <w:jc w:val="both"/>
      </w:pPr>
      <w:r>
        <w:rPr>
          <w:rFonts w:ascii="Times New Roman"/>
          <w:b w:val="false"/>
          <w:i w:val="false"/>
          <w:color w:val="000000"/>
          <w:sz w:val="28"/>
        </w:rPr>
        <w:t xml:space="preserve">
      26. Ветеринариялық мекеме осы Қағидалардың </w:t>
      </w:r>
      <w:r>
        <w:rPr>
          <w:rFonts w:ascii="Times New Roman"/>
          <w:b w:val="false"/>
          <w:i w:val="false"/>
          <w:color w:val="000000"/>
          <w:sz w:val="28"/>
        </w:rPr>
        <w:t>9-тармағында</w:t>
      </w:r>
      <w:r>
        <w:rPr>
          <w:rFonts w:ascii="Times New Roman"/>
          <w:b w:val="false"/>
          <w:i w:val="false"/>
          <w:color w:val="000000"/>
          <w:sz w:val="28"/>
        </w:rPr>
        <w:t xml:space="preserve"> көрсетілген тәсілдермен бірдейлендіру жүргізу барысында осы Қағидалардың </w:t>
      </w:r>
      <w:r>
        <w:rPr>
          <w:rFonts w:ascii="Times New Roman"/>
          <w:b w:val="false"/>
          <w:i w:val="false"/>
          <w:color w:val="000000"/>
          <w:sz w:val="28"/>
        </w:rPr>
        <w:t>5-қосымшасына</w:t>
      </w:r>
      <w:r>
        <w:rPr>
          <w:rFonts w:ascii="Times New Roman"/>
          <w:b w:val="false"/>
          <w:i w:val="false"/>
          <w:color w:val="000000"/>
          <w:sz w:val="28"/>
        </w:rPr>
        <w:t xml:space="preserve"> сәйкес нысан бойынша ауыл шаруашылығы жануарларын бірдейлендіруді жургізу туралы ведомость (бұдан әрі – ведомость) ресімдейді.</w:t>
      </w:r>
    </w:p>
    <w:bookmarkEnd w:id="40"/>
    <w:bookmarkStart w:name="z70" w:id="41"/>
    <w:p>
      <w:pPr>
        <w:spacing w:after="0"/>
        <w:ind w:left="0"/>
        <w:jc w:val="both"/>
      </w:pPr>
      <w:r>
        <w:rPr>
          <w:rFonts w:ascii="Times New Roman"/>
          <w:b w:val="false"/>
          <w:i w:val="false"/>
          <w:color w:val="000000"/>
          <w:sz w:val="28"/>
        </w:rPr>
        <w:t>
      27. Ветеринариялық ұйымға ауыл шаруашылығы кәсіпорындарының, шаруа және фермерлік қожалықтардың ауыл шаруашылығы жануарларына жеке нөмір беруге жол беріледі:</w:t>
      </w:r>
    </w:p>
    <w:bookmarkEnd w:id="41"/>
    <w:p>
      <w:pPr>
        <w:spacing w:after="0"/>
        <w:ind w:left="0"/>
        <w:jc w:val="both"/>
      </w:pPr>
      <w:r>
        <w:rPr>
          <w:rFonts w:ascii="Times New Roman"/>
          <w:b w:val="false"/>
          <w:i w:val="false"/>
          <w:color w:val="000000"/>
          <w:sz w:val="28"/>
        </w:rPr>
        <w:t xml:space="preserve">
      ауыл шаруашылығы кәсіпорындарының, фермерлік, шаруа қожалықтарының ветеринариялық дәрігерлерінің сырғалау рәсімін жүргізу үшін еркін нысанда қабылдау-беру актісін ресімдей отырып кейіннен аспалы сырғаларды (осы Қағидалардың </w:t>
      </w:r>
      <w:r>
        <w:rPr>
          <w:rFonts w:ascii="Times New Roman"/>
          <w:b w:val="false"/>
          <w:i w:val="false"/>
          <w:color w:val="000000"/>
          <w:sz w:val="28"/>
        </w:rPr>
        <w:t>4-қосымшасына</w:t>
      </w:r>
      <w:r>
        <w:rPr>
          <w:rFonts w:ascii="Times New Roman"/>
          <w:b w:val="false"/>
          <w:i w:val="false"/>
          <w:color w:val="000000"/>
          <w:sz w:val="28"/>
        </w:rPr>
        <w:t xml:space="preserve"> сәйкес ірі және ұсақ жануарларға жеке нөмір салынған) беру арқылы;</w:t>
      </w:r>
    </w:p>
    <w:p>
      <w:pPr>
        <w:spacing w:after="0"/>
        <w:ind w:left="0"/>
        <w:jc w:val="both"/>
      </w:pPr>
      <w:r>
        <w:rPr>
          <w:rFonts w:ascii="Times New Roman"/>
          <w:b w:val="false"/>
          <w:i w:val="false"/>
          <w:color w:val="000000"/>
          <w:sz w:val="28"/>
        </w:rPr>
        <w:t>
      ауыл шаруашылығы кәсіпорындарының, шаруа, фермерлік қожалықтардың ветеринариялық дәрігерлерінің чип салу және таңба басу ресімдерін жүргізуі үшін жеке нөмірді беру арқылы.</w:t>
      </w:r>
    </w:p>
    <w:p>
      <w:pPr>
        <w:spacing w:after="0"/>
        <w:ind w:left="0"/>
        <w:jc w:val="both"/>
      </w:pPr>
      <w:r>
        <w:rPr>
          <w:rFonts w:ascii="Times New Roman"/>
          <w:b w:val="false"/>
          <w:i w:val="false"/>
          <w:color w:val="000000"/>
          <w:sz w:val="28"/>
        </w:rPr>
        <w:t>
      Ауыл шаруашылығы кәсіпорындарының, фермерлік, шаруа қожалықтарының ветеринариялық дәрігерлерінің бірдейлендіру рәсімдерін жүргізу қорытындысы бойынша күнтізбелік он күн ішінде ведомость ресімделеді және ветеринариялық ұйымға 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28. Алып тасталды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2" w:id="42"/>
    <w:p>
      <w:pPr>
        <w:spacing w:after="0"/>
        <w:ind w:left="0"/>
        <w:jc w:val="both"/>
      </w:pPr>
      <w:r>
        <w:rPr>
          <w:rFonts w:ascii="Times New Roman"/>
          <w:b w:val="false"/>
          <w:i w:val="false"/>
          <w:color w:val="000000"/>
          <w:sz w:val="28"/>
        </w:rPr>
        <w:t>
      29. Ауыл шаруашылығы жануарларын бірдейлендіруді жүргізуге арналған бұйымдар (құралдар) бүлінген немесе жоғалған кезде (ауыл шаруашылығы жануарының жеке нөмірін айқындау мүмкін болмаған жағдайда) жануар иесі басқа ауыл шаруашылығы жануарларының жеке нөмірлерін ветеринариялық паспорттармен және дерекқормен салыстырып тексергенге дейін жануарды оқшаулайды.</w:t>
      </w:r>
    </w:p>
    <w:bookmarkEnd w:id="42"/>
    <w:p>
      <w:pPr>
        <w:spacing w:after="0"/>
        <w:ind w:left="0"/>
        <w:jc w:val="both"/>
      </w:pPr>
      <w:r>
        <w:rPr>
          <w:rFonts w:ascii="Times New Roman"/>
          <w:b w:val="false"/>
          <w:i w:val="false"/>
          <w:color w:val="000000"/>
          <w:sz w:val="28"/>
        </w:rPr>
        <w:t>
      Егер ауыл шаруашылығы жануарларын бірдейлендіруді жүргізуге арналған бұйымдар (құралдар) бірнеше ауыл шаруашылығы жануарларынан жоғалған жағдайда, ауыл шаруашылығы жануарларының жеке нөмірлерін анықтау ветеринариялық паспортта (ауыл шаруашылығы жануарының жынысы, түсі, қосымша белгілері) көрсетілетін қосымша деректер бойынша жүргізіледі.</w:t>
      </w:r>
    </w:p>
    <w:p>
      <w:pPr>
        <w:spacing w:after="0"/>
        <w:ind w:left="0"/>
        <w:jc w:val="both"/>
      </w:pPr>
      <w:r>
        <w:rPr>
          <w:rFonts w:ascii="Times New Roman"/>
          <w:b w:val="false"/>
          <w:i w:val="false"/>
          <w:color w:val="000000"/>
          <w:sz w:val="28"/>
        </w:rPr>
        <w:t>
      Көрсетілген жағдайларда ауыл шаруашылығы жануарларының иесі тиісті әкімшілік-аумақтық бірліктің ветеринариялық ұйымына жүгінеді. Ауыл шаруашылығы жануарларының жеке нөмірлерін белгілеу ауыл шаруашылығы жануарларының иесі өтініш берген күннен бастап күнтізбелік бес күннен аспайтын мерзімде жүзеге асырылады.</w:t>
      </w:r>
    </w:p>
    <w:p>
      <w:pPr>
        <w:spacing w:after="0"/>
        <w:ind w:left="0"/>
        <w:jc w:val="both"/>
      </w:pPr>
      <w:r>
        <w:rPr>
          <w:rFonts w:ascii="Times New Roman"/>
          <w:b w:val="false"/>
          <w:i w:val="false"/>
          <w:color w:val="000000"/>
          <w:sz w:val="28"/>
        </w:rPr>
        <w:t>
      Осы тармақта көрсетілген себептер бойынша ауыл шаруашылығы жануарларын қайта бірдейлендіру жануар иесі өтініш берген күннен бастап күнтізбелік отыз күннен аспайтын мерзімде ауыл шаруашылығы жануарына жаңа жеке нөмір бере отырып, осы Қағидаларда белгіленген тәртіппен жүргізіледі.</w:t>
      </w:r>
    </w:p>
    <w:p>
      <w:pPr>
        <w:spacing w:after="0"/>
        <w:ind w:left="0"/>
        <w:jc w:val="both"/>
      </w:pPr>
      <w:r>
        <w:rPr>
          <w:rFonts w:ascii="Times New Roman"/>
          <w:b w:val="false"/>
          <w:i w:val="false"/>
          <w:color w:val="000000"/>
          <w:sz w:val="28"/>
        </w:rPr>
        <w:t xml:space="preserve">
      Ауыл шаруашылығы жануарына жаңа жеке нөмір беру кезінде дерекқорда және ветеринариялық паспортта ауыл шаруашылығы жануарын қайта бірдейлендіру себептерін көрсете отырып және осы Қағидалардың </w:t>
      </w:r>
      <w:r>
        <w:rPr>
          <w:rFonts w:ascii="Times New Roman"/>
          <w:b w:val="false"/>
          <w:i w:val="false"/>
          <w:color w:val="000000"/>
          <w:sz w:val="28"/>
        </w:rPr>
        <w:t>38-тармағында</w:t>
      </w:r>
      <w:r>
        <w:rPr>
          <w:rFonts w:ascii="Times New Roman"/>
          <w:b w:val="false"/>
          <w:i w:val="false"/>
          <w:color w:val="000000"/>
          <w:sz w:val="28"/>
        </w:rPr>
        <w:t xml:space="preserve"> көзделген шараларды қабылдай отырып, ауыл шаруашылығы жануарының алдыңғы жеке нөміріне байланыстыра отырып, тиісті ақпарат (қайта бірдейлендірілді) көрсетіледі.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3" w:id="43"/>
    <w:p>
      <w:pPr>
        <w:spacing w:after="0"/>
        <w:ind w:left="0"/>
        <w:jc w:val="both"/>
      </w:pPr>
      <w:r>
        <w:rPr>
          <w:rFonts w:ascii="Times New Roman"/>
          <w:b w:val="false"/>
          <w:i w:val="false"/>
          <w:color w:val="000000"/>
          <w:sz w:val="28"/>
        </w:rPr>
        <w:t xml:space="preserve">
      30. Жеке тұлғаларға тиесілі ауыл шаруашылығы жануарларының төлін бірдейлендіру осы Қағидалардың </w:t>
      </w:r>
      <w:r>
        <w:rPr>
          <w:rFonts w:ascii="Times New Roman"/>
          <w:b w:val="false"/>
          <w:i w:val="false"/>
          <w:color w:val="000000"/>
          <w:sz w:val="28"/>
        </w:rPr>
        <w:t>2-тармағында</w:t>
      </w:r>
      <w:r>
        <w:rPr>
          <w:rFonts w:ascii="Times New Roman"/>
          <w:b w:val="false"/>
          <w:i w:val="false"/>
          <w:color w:val="000000"/>
          <w:sz w:val="28"/>
        </w:rPr>
        <w:t xml:space="preserve"> көрсетілген ауыл шаруашылығы жануарының жасына жеткенге дейін кемінде үш жұмыс күні бұрын жүзеге асырылады.</w:t>
      </w:r>
    </w:p>
    <w:bookmarkEnd w:id="43"/>
    <w:p>
      <w:pPr>
        <w:spacing w:after="0"/>
        <w:ind w:left="0"/>
        <w:jc w:val="both"/>
      </w:pPr>
      <w:r>
        <w:rPr>
          <w:rFonts w:ascii="Times New Roman"/>
          <w:b w:val="false"/>
          <w:i w:val="false"/>
          <w:color w:val="000000"/>
          <w:sz w:val="28"/>
        </w:rPr>
        <w:t>
      Ауыл шаруашылығы құралымдары мен шаруа қожалықтарына тиесілі ауыл шаруашылығы жануарларының төлдерін бірдейлендіру ветеринария саласындағы қызметті жүзеге асыратын жергілікті атқарушы органның тиісті бөлімшесіне және ветеринариялық ұйымға басшы ұсынған алдағы бұзаулау (төлдеу, торайлау) кестесіне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4" w:id="44"/>
    <w:p>
      <w:pPr>
        <w:spacing w:after="0"/>
        <w:ind w:left="0"/>
        <w:jc w:val="left"/>
      </w:pPr>
      <w:r>
        <w:rPr>
          <w:rFonts w:ascii="Times New Roman"/>
          <w:b/>
          <w:i w:val="false"/>
          <w:color w:val="000000"/>
        </w:rPr>
        <w:t xml:space="preserve"> 3 тарау. Мемлекеттік қызмет көрсету тәртібі</w:t>
      </w:r>
    </w:p>
    <w:bookmarkEnd w:id="44"/>
    <w:p>
      <w:pPr>
        <w:spacing w:after="0"/>
        <w:ind w:left="0"/>
        <w:jc w:val="both"/>
      </w:pPr>
      <w:r>
        <w:rPr>
          <w:rFonts w:ascii="Times New Roman"/>
          <w:b w:val="false"/>
          <w:i w:val="false"/>
          <w:color w:val="ff0000"/>
          <w:sz w:val="28"/>
        </w:rPr>
        <w:t xml:space="preserve">
      Ескерту. 3-тараудың тақырыбы жаңа редакцияда – ҚР Ауыл шаруашылығы министрінің 30.12.2020 </w:t>
      </w:r>
      <w:r>
        <w:rPr>
          <w:rFonts w:ascii="Times New Roman"/>
          <w:b w:val="false"/>
          <w:i w:val="false"/>
          <w:color w:val="ff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75" w:id="45"/>
    <w:p>
      <w:pPr>
        <w:spacing w:after="0"/>
        <w:ind w:left="0"/>
        <w:jc w:val="both"/>
      </w:pPr>
      <w:r>
        <w:rPr>
          <w:rFonts w:ascii="Times New Roman"/>
          <w:b w:val="false"/>
          <w:i w:val="false"/>
          <w:color w:val="000000"/>
          <w:sz w:val="28"/>
        </w:rPr>
        <w:t>
      31. Мемлекеттік қызметті ветеринариялық ұйымдар көрсетеді.</w:t>
      </w:r>
    </w:p>
    <w:bookmarkEnd w:id="45"/>
    <w:p>
      <w:pPr>
        <w:spacing w:after="0"/>
        <w:ind w:left="0"/>
        <w:jc w:val="both"/>
      </w:pPr>
      <w:r>
        <w:rPr>
          <w:rFonts w:ascii="Times New Roman"/>
          <w:b w:val="false"/>
          <w:i w:val="false"/>
          <w:color w:val="000000"/>
          <w:sz w:val="28"/>
        </w:rPr>
        <w:t xml:space="preserve">
      Мемлекеттік көрсетілетін қызметті алу үшін жеке немесе заңды тұлға (бұдан әрі – көрсетілетін қызметті алушы) ветеринариялық ұйым арқылы не портал арқылы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нысан бойынша өтінішті ұсынады.</w:t>
      </w:r>
    </w:p>
    <w:p>
      <w:pPr>
        <w:spacing w:after="0"/>
        <w:ind w:left="0"/>
        <w:jc w:val="both"/>
      </w:pPr>
      <w:r>
        <w:rPr>
          <w:rFonts w:ascii="Times New Roman"/>
          <w:b w:val="false"/>
          <w:i w:val="false"/>
          <w:color w:val="000000"/>
          <w:sz w:val="28"/>
        </w:rPr>
        <w:t>
      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талаптардың тізбесі осы Қағидаларға 6-1-қосымшаға сәйкес "Ветеринариялық паспорт беру" мемлекеттік көрсетілетін қызмет стандартында жазылған.</w:t>
      </w:r>
    </w:p>
    <w:p>
      <w:pPr>
        <w:spacing w:after="0"/>
        <w:ind w:left="0"/>
        <w:jc w:val="both"/>
      </w:pPr>
      <w:r>
        <w:rPr>
          <w:rFonts w:ascii="Times New Roman"/>
          <w:b w:val="false"/>
          <w:i w:val="false"/>
          <w:color w:val="000000"/>
          <w:sz w:val="28"/>
        </w:rPr>
        <w:t>
      Жеке тұлғаның жеке басын куәландыратын құжат туралы, заңды тұлғаны тіркеу (қайта тіркеу) туралы, дара кәсіпкерді тіркеу туралы не дара кәсіпкер ретінде қызметін бастау туралы мәліметтерді ветеринариялық ұйым "электрондық үкімет" шлюзі арқылы тиісті мемлекеттік жүйелерден алады.</w:t>
      </w:r>
    </w:p>
    <w:p>
      <w:pPr>
        <w:spacing w:after="0"/>
        <w:ind w:left="0"/>
        <w:jc w:val="both"/>
      </w:pPr>
      <w:r>
        <w:rPr>
          <w:rFonts w:ascii="Times New Roman"/>
          <w:b w:val="false"/>
          <w:i w:val="false"/>
          <w:color w:val="000000"/>
          <w:sz w:val="28"/>
        </w:rPr>
        <w:t xml:space="preserve">
      Портал мен ақпараттық жүйелердің ақпараттық өзара іс-қимылы "Ақпараттандыру туралы" 2015 жылғы 24 қарашадағы Қазақстан Республикасы Заңының </w:t>
      </w:r>
      <w:r>
        <w:rPr>
          <w:rFonts w:ascii="Times New Roman"/>
          <w:b w:val="false"/>
          <w:i w:val="false"/>
          <w:color w:val="000000"/>
          <w:sz w:val="28"/>
        </w:rPr>
        <w:t>43-бабына</w:t>
      </w:r>
      <w:r>
        <w:rPr>
          <w:rFonts w:ascii="Times New Roman"/>
          <w:b w:val="false"/>
          <w:i w:val="false"/>
          <w:color w:val="000000"/>
          <w:sz w:val="28"/>
        </w:rPr>
        <w:t xml:space="preserve">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12" w:id="46"/>
    <w:p>
      <w:pPr>
        <w:spacing w:after="0"/>
        <w:ind w:left="0"/>
        <w:jc w:val="both"/>
      </w:pPr>
      <w:r>
        <w:rPr>
          <w:rFonts w:ascii="Times New Roman"/>
          <w:b w:val="false"/>
          <w:i w:val="false"/>
          <w:color w:val="000000"/>
          <w:sz w:val="28"/>
        </w:rPr>
        <w:t>
      31-1. Ветеринариялық ұйымның жұмыскері өтініш түскен күні оны тіркеуді жүзеге асырады және оны жауапты ветеринариялық дәрігерді тағайындайтын ветеринариялық ұйымның басшысына жібереді.</w:t>
      </w:r>
    </w:p>
    <w:bookmarkEnd w:id="46"/>
    <w:p>
      <w:pPr>
        <w:spacing w:after="0"/>
        <w:ind w:left="0"/>
        <w:jc w:val="both"/>
      </w:pPr>
      <w:r>
        <w:rPr>
          <w:rFonts w:ascii="Times New Roman"/>
          <w:b w:val="false"/>
          <w:i w:val="false"/>
          <w:color w:val="000000"/>
          <w:sz w:val="28"/>
        </w:rPr>
        <w:t xml:space="preserve">
      Көрсетілетін қызметті алушы 2015 жылғы 23 қарашадағы Қазақстан Республикасының Еңбек </w:t>
      </w:r>
      <w:r>
        <w:rPr>
          <w:rFonts w:ascii="Times New Roman"/>
          <w:b w:val="false"/>
          <w:i w:val="false"/>
          <w:color w:val="000000"/>
          <w:sz w:val="28"/>
        </w:rPr>
        <w:t>кодексіне</w:t>
      </w:r>
      <w:r>
        <w:rPr>
          <w:rFonts w:ascii="Times New Roman"/>
          <w:b w:val="false"/>
          <w:i w:val="false"/>
          <w:color w:val="000000"/>
          <w:sz w:val="28"/>
        </w:rPr>
        <w:t xml:space="preserve"> сәйкес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 жүзеге асырылады.</w:t>
      </w:r>
    </w:p>
    <w:p>
      <w:pPr>
        <w:spacing w:after="0"/>
        <w:ind w:left="0"/>
        <w:jc w:val="both"/>
      </w:pPr>
      <w:r>
        <w:rPr>
          <w:rFonts w:ascii="Times New Roman"/>
          <w:b w:val="false"/>
          <w:i w:val="false"/>
          <w:color w:val="000000"/>
          <w:sz w:val="28"/>
        </w:rPr>
        <w:t>
      Ветеринариялық ұйымда қағаз жеткізгіштегі өтініштің қабылданғанын растау оның көшірмесінде күні мен уақыты көрсетіле отырып, тіркеу туралы белгі қою болып табылады.</w:t>
      </w:r>
    </w:p>
    <w:p>
      <w:pPr>
        <w:spacing w:after="0"/>
        <w:ind w:left="0"/>
        <w:jc w:val="both"/>
      </w:pPr>
      <w:r>
        <w:rPr>
          <w:rFonts w:ascii="Times New Roman"/>
          <w:b w:val="false"/>
          <w:i w:val="false"/>
          <w:color w:val="000000"/>
          <w:sz w:val="28"/>
        </w:rPr>
        <w:t>
      Көрсетілетін қызметті алушы портал арқылы жүгінген жағдайда, көрсетілетін қызметті алушының "жеке кабинетінде" мемлекеттік қызметті көрсету үшін сұранымның қабылданғаны туралы мәртебе, сондай-ақ мемлекеттік көрсетілетін қызмет нәтижесін алу күні мен уақыты көрсетілген хабарлама көрсетіледі.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Қағидалар 31-1-тармақпен толықтырылды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13" w:id="47"/>
    <w:p>
      <w:pPr>
        <w:spacing w:after="0"/>
        <w:ind w:left="0"/>
        <w:jc w:val="both"/>
      </w:pPr>
      <w:r>
        <w:rPr>
          <w:rFonts w:ascii="Times New Roman"/>
          <w:b w:val="false"/>
          <w:i w:val="false"/>
          <w:color w:val="000000"/>
          <w:sz w:val="28"/>
        </w:rPr>
        <w:t>
      31-2. Жауапты ветеринариялық дәрігер өтініш тіркелген сәттен бастап екі жұмыс күні ішінде ұсынылған құжаттардың толықтығын тексереді.</w:t>
      </w:r>
    </w:p>
    <w:bookmarkEnd w:id="47"/>
    <w:p>
      <w:pPr>
        <w:spacing w:after="0"/>
        <w:ind w:left="0"/>
        <w:jc w:val="both"/>
      </w:pPr>
      <w:r>
        <w:rPr>
          <w:rFonts w:ascii="Times New Roman"/>
          <w:b w:val="false"/>
          <w:i w:val="false"/>
          <w:color w:val="000000"/>
          <w:sz w:val="28"/>
        </w:rPr>
        <w:t>
      Көрсетілетін қызметті алушы құжаттар топтамасын толық ұсынбаған және (немесе) қолданылу мерзімі өткен құжаттарды ұсынған жағдайда, жауапты ветеринариялық дәрігер өтінішті одан әрі қараудан уәжді бас тартуды дайындайды және көрсетілетін қызметті алушыға жібереді.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Қағидалар 31-2-тармақпен толықтырылды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14" w:id="48"/>
    <w:p>
      <w:pPr>
        <w:spacing w:after="0"/>
        <w:ind w:left="0"/>
        <w:jc w:val="both"/>
      </w:pPr>
      <w:r>
        <w:rPr>
          <w:rFonts w:ascii="Times New Roman"/>
          <w:b w:val="false"/>
          <w:i w:val="false"/>
          <w:color w:val="000000"/>
          <w:sz w:val="28"/>
        </w:rPr>
        <w:t>
      31-3. Көрсетілетін қызметті алушы құжаттардың толық топтамасын ұсынған жағдайда, жауапты ветеринариялық дәрігер дерекқордағы ауыл шаруашылығы жануарының жеке нөмірін тексереді, мемлекеттік қызметті көрсету нәтижесін ресімдейді – осы Қағидаларға 2-қосымшаға сәйкес нысан бойынша ветеринариялық паспорт не осы Қағидаларға 6-2-қосымшаға сәйкес нысан бойынша мемлекеттік қызмет көрсетуден уәжді бас тарту.</w:t>
      </w:r>
    </w:p>
    <w:bookmarkEnd w:id="48"/>
    <w:p>
      <w:pPr>
        <w:spacing w:after="0"/>
        <w:ind w:left="0"/>
        <w:jc w:val="both"/>
      </w:pPr>
      <w:r>
        <w:rPr>
          <w:rFonts w:ascii="Times New Roman"/>
          <w:b w:val="false"/>
          <w:i w:val="false"/>
          <w:color w:val="000000"/>
          <w:sz w:val="28"/>
        </w:rPr>
        <w:t>
      Ветеринариялық паспорт қағаз нысанында ресімделеді. Ветеринариялық паспортқа мәліметтерді ветеринариялық ұйымның ветеринариялық дәрігері енгізеді, ветеринариялық ұйымның ветеринариялық дәрігерінің қолымен және мөрімен бекемделеді.</w:t>
      </w:r>
    </w:p>
    <w:p>
      <w:pPr>
        <w:spacing w:after="0"/>
        <w:ind w:left="0"/>
        <w:jc w:val="both"/>
      </w:pPr>
      <w:r>
        <w:rPr>
          <w:rFonts w:ascii="Times New Roman"/>
          <w:b w:val="false"/>
          <w:i w:val="false"/>
          <w:color w:val="000000"/>
          <w:sz w:val="28"/>
        </w:rPr>
        <w:t>
      Көрсетілетін қызметті алушы портал арқылы жүгінген кезде көрсетілетін қызметті алушының "жеке кабинетіне" ветеринариялық паспортты алу орны, күні және уақыты туралы ақпарат не ветеринариялық ұйымның уәкілетті адамының ЭЦҚ-сымен куәландырылған электрондық құжат нысанында мемлекеттік қызмет көрсетуден уәжді бас тарту жіберіледі.</w:t>
      </w:r>
    </w:p>
    <w:p>
      <w:pPr>
        <w:spacing w:after="0"/>
        <w:ind w:left="0"/>
        <w:jc w:val="both"/>
      </w:pPr>
      <w:r>
        <w:rPr>
          <w:rFonts w:ascii="Times New Roman"/>
          <w:b w:val="false"/>
          <w:i w:val="false"/>
          <w:color w:val="000000"/>
          <w:sz w:val="28"/>
        </w:rPr>
        <w:t>
      Мемлекеттік қызмет көрсету нәтижесін беру мерзімі өтініш берілген сәттен бастап үш жұмыс күнін құрайды.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Қағидалар 31-3-тармақпен толықтырылды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6" w:id="49"/>
    <w:p>
      <w:pPr>
        <w:spacing w:after="0"/>
        <w:ind w:left="0"/>
        <w:jc w:val="both"/>
      </w:pPr>
      <w:r>
        <w:rPr>
          <w:rFonts w:ascii="Times New Roman"/>
          <w:b w:val="false"/>
          <w:i w:val="false"/>
          <w:color w:val="000000"/>
          <w:sz w:val="28"/>
        </w:rPr>
        <w:t>
      32. Ветеринариялық паспорт ауыл шаруашылығы жануарларына ұсақ малдарды, шошқаны қоспағанда жеке беріледі.</w:t>
      </w:r>
    </w:p>
    <w:bookmarkEnd w:id="49"/>
    <w:p>
      <w:pPr>
        <w:spacing w:after="0"/>
        <w:ind w:left="0"/>
        <w:jc w:val="both"/>
      </w:pPr>
      <w:r>
        <w:rPr>
          <w:rFonts w:ascii="Times New Roman"/>
          <w:b w:val="false"/>
          <w:i w:val="false"/>
          <w:color w:val="000000"/>
          <w:sz w:val="28"/>
        </w:rPr>
        <w:t xml:space="preserve">
      Паспорт нөмірі осы Қағиданың </w:t>
      </w:r>
      <w:r>
        <w:rPr>
          <w:rFonts w:ascii="Times New Roman"/>
          <w:b w:val="false"/>
          <w:i w:val="false"/>
          <w:color w:val="000000"/>
          <w:sz w:val="28"/>
        </w:rPr>
        <w:t>3-тармағында</w:t>
      </w:r>
      <w:r>
        <w:rPr>
          <w:rFonts w:ascii="Times New Roman"/>
          <w:b w:val="false"/>
          <w:i w:val="false"/>
          <w:color w:val="000000"/>
          <w:sz w:val="28"/>
        </w:rPr>
        <w:t xml:space="preserve"> көрсетілген ауыл шаруашылығы жануарларының жеке нөміріне сәйкес келеді.</w:t>
      </w:r>
    </w:p>
    <w:bookmarkStart w:name="z77" w:id="50"/>
    <w:p>
      <w:pPr>
        <w:spacing w:after="0"/>
        <w:ind w:left="0"/>
        <w:jc w:val="both"/>
      </w:pPr>
      <w:r>
        <w:rPr>
          <w:rFonts w:ascii="Times New Roman"/>
          <w:b w:val="false"/>
          <w:i w:val="false"/>
          <w:color w:val="000000"/>
          <w:sz w:val="28"/>
        </w:rPr>
        <w:t xml:space="preserve">
      33. Ұсақ малға (қойлар, ешкілер), шошқаларға ветеринариялық паспорт тобына (отарына) беріледі. Ұсақ малдың, шошқалардың тобына (отарына) ветеринариялық паспорт берген кезде, ветеринариялық паспорт нөмірінде осы Қағиданың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 тармақтарында</w:t>
      </w:r>
      <w:r>
        <w:rPr>
          <w:rFonts w:ascii="Times New Roman"/>
          <w:b w:val="false"/>
          <w:i w:val="false"/>
          <w:color w:val="000000"/>
          <w:sz w:val="28"/>
        </w:rPr>
        <w:t xml:space="preserve"> көрсетілген ауыл шаруашылығы жануарларының тиісті түрінің жеке нөмірінің төрт символы көрсетіледі. Ветеринариялық паспортқа топтың (отардың) әрбір ауыл шаруашылығы жануарының жеке нөмірі енгізіледі.</w:t>
      </w:r>
    </w:p>
    <w:bookmarkEnd w:id="50"/>
    <w:bookmarkStart w:name="z78" w:id="51"/>
    <w:p>
      <w:pPr>
        <w:spacing w:after="0"/>
        <w:ind w:left="0"/>
        <w:jc w:val="both"/>
      </w:pPr>
      <w:r>
        <w:rPr>
          <w:rFonts w:ascii="Times New Roman"/>
          <w:b w:val="false"/>
          <w:i w:val="false"/>
          <w:color w:val="000000"/>
          <w:sz w:val="28"/>
        </w:rPr>
        <w:t>
      34. Ауыл шаруашылығы жануарына жүргізілген ветеринариялық дауалау және диагностикалық зерттеулер туралы мәліметтер және ауыл шаруашылығы жануары туралы басқа да мәліметтер (ауыл шаруашылығы жануарының жынысы, түсі, жасы, қосымша белгілері) дерекқорға енгізіледі.</w:t>
      </w:r>
    </w:p>
    <w:bookmarkEnd w:id="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9" w:id="52"/>
    <w:p>
      <w:pPr>
        <w:spacing w:after="0"/>
        <w:ind w:left="0"/>
        <w:jc w:val="both"/>
      </w:pPr>
      <w:r>
        <w:rPr>
          <w:rFonts w:ascii="Times New Roman"/>
          <w:b w:val="false"/>
          <w:i w:val="false"/>
          <w:color w:val="000000"/>
          <w:sz w:val="28"/>
        </w:rPr>
        <w:t>
      35. Ветеринариялық паспорт деректерін кейіннен жаңарту ветеринариялық іс-шараларды жүргізу, иесін ауыстыру, ауыл шаруашылығы жануарын бір әкімшілік-аумақтық бірліктен екінші әкімшілік-аумақтық бірлік аумағына орнын ауыстырған және басқа жағдайларда жүзеге асырылады.</w:t>
      </w:r>
    </w:p>
    <w:bookmarkEnd w:id="52"/>
    <w:bookmarkStart w:name="z80" w:id="53"/>
    <w:p>
      <w:pPr>
        <w:spacing w:after="0"/>
        <w:ind w:left="0"/>
        <w:jc w:val="both"/>
      </w:pPr>
      <w:r>
        <w:rPr>
          <w:rFonts w:ascii="Times New Roman"/>
          <w:b w:val="false"/>
          <w:i w:val="false"/>
          <w:color w:val="000000"/>
          <w:sz w:val="28"/>
        </w:rPr>
        <w:t>
      36. Ірі ауыл шаруашылығы жануарлар шыққан кезде (ұдайы өндіріске өткізу) ветеринариялық паспорт ондағы тиісті белгісімен ауыл шаруашылығы жануарының жаңа иесіне беріледі.</w:t>
      </w:r>
    </w:p>
    <w:bookmarkEnd w:id="53"/>
    <w:p>
      <w:pPr>
        <w:spacing w:after="0"/>
        <w:ind w:left="0"/>
        <w:jc w:val="both"/>
      </w:pPr>
      <w:r>
        <w:rPr>
          <w:rFonts w:ascii="Times New Roman"/>
          <w:b w:val="false"/>
          <w:i w:val="false"/>
          <w:color w:val="000000"/>
          <w:sz w:val="28"/>
        </w:rPr>
        <w:t>
      Ұсақ ауыл шаруашылығы жануарлары тобының (отарының) бір бөлігі қатардан шыққан кезде (ұдайы өндіріске өткізу) жаңа иесіне ветеринариялық паспорттан үзінді көшірме беріледі. Ұсақ ауыл шаруашылығы жануары межелі пунктке келгеннен кейін, ауыл шаруашылығы жануарында бар жеке нөмірді өзгертпей ветеринариялық паспорт ресімделеді.</w:t>
      </w:r>
    </w:p>
    <w:p>
      <w:pPr>
        <w:spacing w:after="0"/>
        <w:ind w:left="0"/>
        <w:jc w:val="both"/>
      </w:pPr>
      <w:r>
        <w:rPr>
          <w:rFonts w:ascii="Times New Roman"/>
          <w:b w:val="false"/>
          <w:i w:val="false"/>
          <w:color w:val="000000"/>
          <w:sz w:val="28"/>
        </w:rPr>
        <w:t>
      Тиісті мәліметтер дерек қорға енгізіледі.</w:t>
      </w:r>
    </w:p>
    <w:bookmarkStart w:name="z81" w:id="54"/>
    <w:p>
      <w:pPr>
        <w:spacing w:after="0"/>
        <w:ind w:left="0"/>
        <w:jc w:val="both"/>
      </w:pPr>
      <w:r>
        <w:rPr>
          <w:rFonts w:ascii="Times New Roman"/>
          <w:b w:val="false"/>
          <w:i w:val="false"/>
          <w:color w:val="000000"/>
          <w:sz w:val="28"/>
        </w:rPr>
        <w:t>
      37. Ауыл шаруашылығы жануарларын сою алаңында (сою бойынша алаң), сою пунктінде және етті қайта өндіру кәсіпорнында сойғаннан кейін сою алаңының (сою бойынша алаң), сою пунктері мен етті өңдеу кәсіпорындарының ветеринариялық дәрігерлері, ветеринариялық паспорттар мен ауыл шаруашылығы жануарларын бірдейлендіруді жүргізуге арналған бұйымдарды (құралдарды) тиісті әкімшілік-аумақтың бірліктің жергілікті атқарушы органдары құрған ветеринариялық ұйымдарға тізімдеме бойынша береді, ал жеке тұтынуға арналған ауыл шаруашылығы жануарларын сойған кезде – иелері тапсырады.</w:t>
      </w:r>
    </w:p>
    <w:bookmarkEnd w:id="54"/>
    <w:bookmarkStart w:name="z82" w:id="55"/>
    <w:p>
      <w:pPr>
        <w:spacing w:after="0"/>
        <w:ind w:left="0"/>
        <w:jc w:val="both"/>
      </w:pPr>
      <w:r>
        <w:rPr>
          <w:rFonts w:ascii="Times New Roman"/>
          <w:b w:val="false"/>
          <w:i w:val="false"/>
          <w:color w:val="000000"/>
          <w:sz w:val="28"/>
        </w:rPr>
        <w:t xml:space="preserve">
      38. Жануар өлген жағдайда, сондай-ақ осы Қағидалардың </w:t>
      </w:r>
      <w:r>
        <w:rPr>
          <w:rFonts w:ascii="Times New Roman"/>
          <w:b w:val="false"/>
          <w:i w:val="false"/>
          <w:color w:val="000000"/>
          <w:sz w:val="28"/>
        </w:rPr>
        <w:t>29-тармағында</w:t>
      </w:r>
      <w:r>
        <w:rPr>
          <w:rFonts w:ascii="Times New Roman"/>
          <w:b w:val="false"/>
          <w:i w:val="false"/>
          <w:color w:val="000000"/>
          <w:sz w:val="28"/>
        </w:rPr>
        <w:t xml:space="preserve"> көзделген жағдайлар туындаған кезде ветеринариялық паспорттарды және ауыл шаруашылығы жануарын бірдейлендіруге арналған бұйымдарды (құралдарды) жергілікті атқарушы органдардың бөлімшелеріне тиісті ақпаратты жолдай отырып, ветеринариялық ұйымдар жояды.</w:t>
      </w:r>
    </w:p>
    <w:bookmarkEnd w:id="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3" w:id="56"/>
    <w:p>
      <w:pPr>
        <w:spacing w:after="0"/>
        <w:ind w:left="0"/>
        <w:jc w:val="both"/>
      </w:pPr>
      <w:r>
        <w:rPr>
          <w:rFonts w:ascii="Times New Roman"/>
          <w:b w:val="false"/>
          <w:i w:val="false"/>
          <w:color w:val="000000"/>
          <w:sz w:val="28"/>
        </w:rPr>
        <w:t>
      39. Ветеринариялық паспорттың телнұсқасын беру ол жоғалған немесе бүлінген кезде жүргізіледі.</w:t>
      </w:r>
    </w:p>
    <w:bookmarkEnd w:id="56"/>
    <w:p>
      <w:pPr>
        <w:spacing w:after="0"/>
        <w:ind w:left="0"/>
        <w:jc w:val="both"/>
      </w:pPr>
      <w:r>
        <w:rPr>
          <w:rFonts w:ascii="Times New Roman"/>
          <w:b w:val="false"/>
          <w:i w:val="false"/>
          <w:color w:val="000000"/>
          <w:sz w:val="28"/>
        </w:rPr>
        <w:t xml:space="preserve">
      Ветеринариялық паспорттың телнұсқасын алу үшін көрсетілетін қызметті алушы ветеринариялық ұйым арқылы не портал арқылы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нысан бойынша өтініш береді.</w:t>
      </w:r>
    </w:p>
    <w:p>
      <w:pPr>
        <w:spacing w:after="0"/>
        <w:ind w:left="0"/>
        <w:jc w:val="both"/>
      </w:pPr>
      <w:r>
        <w:rPr>
          <w:rFonts w:ascii="Times New Roman"/>
          <w:b w:val="false"/>
          <w:i w:val="false"/>
          <w:color w:val="000000"/>
          <w:sz w:val="28"/>
        </w:rPr>
        <w:t xml:space="preserve">
      Жоғалған, бүлінген ветеринариялық паспорттар ауыл шаруашылығы жануарларының иелері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нысан бойынша өтініш берген күннен бастап жарамсыз деп есептеледі.</w:t>
      </w:r>
    </w:p>
    <w:p>
      <w:pPr>
        <w:spacing w:after="0"/>
        <w:ind w:left="0"/>
        <w:jc w:val="both"/>
      </w:pPr>
      <w:r>
        <w:rPr>
          <w:rFonts w:ascii="Times New Roman"/>
          <w:b w:val="false"/>
          <w:i w:val="false"/>
          <w:color w:val="000000"/>
          <w:sz w:val="28"/>
        </w:rPr>
        <w:t>
      Ветеринариялық паспорттың телнұсқасын алуға өтініш келіп түскен кезде ветеринариялық ұйымның ветеринариялық дәрігері өтініш берілген күннен бастап екі жұмыс күні ішінде дерекқорда ауыл шаруашылығы жануарының жеке нөмірін тексереді, жоғарғы оң жақ бұрышында "Телнұсқа" деген жазумен және ветеринариялық паспорттың бастапқы берілген күні мен оны қайта ресімдеу күнін көрсете отырып, ветеринариялық паспорттың телнұсқасын ресімдейді не осы Қағидаларға 6-2-қосымшаға сәйкес нысан бойынша мемлекеттік қызмет көрсетуден уәжді бас тартады.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4" w:id="57"/>
    <w:p>
      <w:pPr>
        <w:spacing w:after="0"/>
        <w:ind w:left="0"/>
        <w:jc w:val="both"/>
      </w:pPr>
      <w:r>
        <w:rPr>
          <w:rFonts w:ascii="Times New Roman"/>
          <w:b w:val="false"/>
          <w:i w:val="false"/>
          <w:color w:val="000000"/>
          <w:sz w:val="28"/>
        </w:rPr>
        <w:t xml:space="preserve">
      40. Ветеринариялық паспорттан үзінді көшірме алу қажет болған жағдайда, көрсетілетін қызметті алушы ветеринариялық ұйым арқылы не портал арқылы осы Қағидаларға </w:t>
      </w:r>
      <w:r>
        <w:rPr>
          <w:rFonts w:ascii="Times New Roman"/>
          <w:b w:val="false"/>
          <w:i w:val="false"/>
          <w:color w:val="000000"/>
          <w:sz w:val="28"/>
        </w:rPr>
        <w:t>8-қосымшаға</w:t>
      </w:r>
      <w:r>
        <w:rPr>
          <w:rFonts w:ascii="Times New Roman"/>
          <w:b w:val="false"/>
          <w:i w:val="false"/>
          <w:color w:val="000000"/>
          <w:sz w:val="28"/>
        </w:rPr>
        <w:t xml:space="preserve"> сәйкес нысан бойынша өтініш береді.</w:t>
      </w:r>
    </w:p>
    <w:bookmarkEnd w:id="57"/>
    <w:p>
      <w:pPr>
        <w:spacing w:after="0"/>
        <w:ind w:left="0"/>
        <w:jc w:val="both"/>
      </w:pPr>
      <w:r>
        <w:rPr>
          <w:rFonts w:ascii="Times New Roman"/>
          <w:b w:val="false"/>
          <w:i w:val="false"/>
          <w:color w:val="000000"/>
          <w:sz w:val="28"/>
        </w:rPr>
        <w:t>
      Ветеринариялық ұйымның ветеринариялық дәрігері отыз минут ішінде өтінішті қарайды және ветеринариялық паспорттан үзінді көшірмені береді не осы Қағидаларға 6-2-қосымшаға сәйкес нысан бойынша мемлекеттік қызмет көрсетуден уәжді бас тартады.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40-тармақ жаңа редакцияда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15" w:id="58"/>
    <w:p>
      <w:pPr>
        <w:spacing w:after="0"/>
        <w:ind w:left="0"/>
        <w:jc w:val="both"/>
      </w:pPr>
      <w:r>
        <w:rPr>
          <w:rFonts w:ascii="Times New Roman"/>
          <w:b w:val="false"/>
          <w:i w:val="false"/>
          <w:color w:val="000000"/>
          <w:sz w:val="28"/>
        </w:rPr>
        <w:t>
      40-1. Мемлекеттік қызмет көрсетуден бас тартуға мыналар негіз болып табылады:</w:t>
      </w:r>
    </w:p>
    <w:bookmarkEnd w:id="58"/>
    <w:p>
      <w:pPr>
        <w:spacing w:after="0"/>
        <w:ind w:left="0"/>
        <w:jc w:val="both"/>
      </w:pPr>
      <w:r>
        <w:rPr>
          <w:rFonts w:ascii="Times New Roman"/>
          <w:b w:val="false"/>
          <w:i w:val="false"/>
          <w:color w:val="000000"/>
          <w:sz w:val="28"/>
        </w:rPr>
        <w:t>
      1) көрсетілетін қызметті алушының ветеринариялық паспорт алу үшін ұсынған құжаттарының және (немесе) олардағы деректердің (мәліметтердің) дұрыс еместігінің анықталуы;</w:t>
      </w:r>
    </w:p>
    <w:p>
      <w:pPr>
        <w:spacing w:after="0"/>
        <w:ind w:left="0"/>
        <w:jc w:val="both"/>
      </w:pPr>
      <w:r>
        <w:rPr>
          <w:rFonts w:ascii="Times New Roman"/>
          <w:b w:val="false"/>
          <w:i w:val="false"/>
          <w:color w:val="000000"/>
          <w:sz w:val="28"/>
        </w:rPr>
        <w:t>
      2) көрсетілетін қызметті алушының және (немесе) мемлекеттік қызмет көрсету үшін қажетті ұсынылған деректер мен мәліметтердің осы Қағидаларда белгіленген талаптарға сәйкес келмеуі;</w:t>
      </w:r>
    </w:p>
    <w:p>
      <w:pPr>
        <w:spacing w:after="0"/>
        <w:ind w:left="0"/>
        <w:jc w:val="both"/>
      </w:pPr>
      <w:r>
        <w:rPr>
          <w:rFonts w:ascii="Times New Roman"/>
          <w:b w:val="false"/>
          <w:i w:val="false"/>
          <w:color w:val="000000"/>
          <w:sz w:val="28"/>
        </w:rPr>
        <w:t>
      3) көрсетілетін қызметті алушыға қатысты ветеринариялық паспорт алуды талап ететін қызметке немесе жекелеген қызмет түрлеріне тыйым салу туралы заңды күшіне енген сот шешімінің (үкімінің) болуы.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Қағидалар 40-1-тармақпен толықтырылды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16" w:id="59"/>
    <w:p>
      <w:pPr>
        <w:spacing w:after="0"/>
        <w:ind w:left="0"/>
        <w:jc w:val="both"/>
      </w:pPr>
      <w:r>
        <w:rPr>
          <w:rFonts w:ascii="Times New Roman"/>
          <w:b w:val="false"/>
          <w:i w:val="false"/>
          <w:color w:val="000000"/>
          <w:sz w:val="28"/>
        </w:rPr>
        <w:t xml:space="preserve">
      40-2. Ветеринариялық ұйым Мемлекеттік көрсетілетін қызметтер туралы заңның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мемлекеттік қызмет көрсету сатысы туралы деректерді мемлекеттік қызметтер көрсету мониторингінің ақпараттық жүйесіне енгізуді қамтамасыз етеді.</w:t>
      </w:r>
    </w:p>
    <w:bookmarkEnd w:id="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Қағидалар 40-2-тармақпен толықтырылды - ҚР Ауыл шаруашылығы министрінің 30.12.2020 </w:t>
      </w:r>
      <w:r>
        <w:rPr>
          <w:rFonts w:ascii="Times New Roman"/>
          <w:b w:val="false"/>
          <w:i w:val="false"/>
          <w:color w:val="00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17" w:id="60"/>
    <w:p>
      <w:pPr>
        <w:spacing w:after="0"/>
        <w:ind w:left="0"/>
        <w:jc w:val="left"/>
      </w:pPr>
      <w:r>
        <w:rPr>
          <w:rFonts w:ascii="Times New Roman"/>
          <w:b/>
          <w:i w:val="false"/>
          <w:color w:val="000000"/>
        </w:rPr>
        <w:t xml:space="preserve"> 4-тарау. Мемлекеттік қызметтер көрсету мәселелері бойынша ветеринариялық ұйымдардың және (немесе) олардың лауазымды адамдарының шешімдеріне, әрекеттеріне (әрекетсіздігіне) шағымдану тәртібі</w:t>
      </w:r>
    </w:p>
    <w:bookmarkEnd w:id="60"/>
    <w:p>
      <w:pPr>
        <w:spacing w:after="0"/>
        <w:ind w:left="0"/>
        <w:jc w:val="both"/>
      </w:pPr>
      <w:r>
        <w:rPr>
          <w:rFonts w:ascii="Times New Roman"/>
          <w:b w:val="false"/>
          <w:i w:val="false"/>
          <w:color w:val="ff0000"/>
          <w:sz w:val="28"/>
        </w:rPr>
        <w:t xml:space="preserve">
      Ескерту. Қағидалар 4-тараумен толықтырылды - ҚР Ауыл шаруашылығы министрінің 30.12.2020 </w:t>
      </w:r>
      <w:r>
        <w:rPr>
          <w:rFonts w:ascii="Times New Roman"/>
          <w:b w:val="false"/>
          <w:i w:val="false"/>
          <w:color w:val="ff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18" w:id="61"/>
    <w:p>
      <w:pPr>
        <w:spacing w:after="0"/>
        <w:ind w:left="0"/>
        <w:jc w:val="both"/>
      </w:pPr>
      <w:r>
        <w:rPr>
          <w:rFonts w:ascii="Times New Roman"/>
          <w:b w:val="false"/>
          <w:i w:val="false"/>
          <w:color w:val="000000"/>
          <w:sz w:val="28"/>
        </w:rPr>
        <w:t>
      41. Мемлекеттік қызметтер көрсету мәселелері бойынша ветеринариялық ұйымның шешіміне, әрекетіне (әрекетсіздігіне) шағым ветеринариялық ұйым, жергілікті атқарушы орган басшысының атына, Қазақстан Республикасының заңнамасына сәйкес мемлекеттік қызметтер көрсету сапасын бағалау және бақылау жөніндегі уәкілетті органға беріледі.</w:t>
      </w:r>
    </w:p>
    <w:bookmarkEnd w:id="61"/>
    <w:bookmarkStart w:name="z119" w:id="62"/>
    <w:p>
      <w:pPr>
        <w:spacing w:after="0"/>
        <w:ind w:left="0"/>
        <w:jc w:val="both"/>
      </w:pPr>
      <w:r>
        <w:rPr>
          <w:rFonts w:ascii="Times New Roman"/>
          <w:b w:val="false"/>
          <w:i w:val="false"/>
          <w:color w:val="000000"/>
          <w:sz w:val="28"/>
        </w:rPr>
        <w:t xml:space="preserve">
      42. Көрсетілетін қызметті алушының шағымы Мемлекеттік көрсетілетін қызметтер туралы заңның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w:t>
      </w:r>
    </w:p>
    <w:bookmarkEnd w:id="62"/>
    <w:p>
      <w:pPr>
        <w:spacing w:after="0"/>
        <w:ind w:left="0"/>
        <w:jc w:val="both"/>
      </w:pPr>
      <w:r>
        <w:rPr>
          <w:rFonts w:ascii="Times New Roman"/>
          <w:b w:val="false"/>
          <w:i w:val="false"/>
          <w:color w:val="000000"/>
          <w:sz w:val="28"/>
        </w:rPr>
        <w:t>
      ветеринариялық ұйым, жергілікті атқарушы орган – оны тіркеген күннен бастап 5 (бес) жұмыс күні ішінде;</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 – ол тіркелген күннен бастап 15 (он бес) жұмыс күні ішінде қарауға жатады.</w:t>
      </w:r>
    </w:p>
    <w:bookmarkStart w:name="z120" w:id="63"/>
    <w:p>
      <w:pPr>
        <w:spacing w:after="0"/>
        <w:ind w:left="0"/>
        <w:jc w:val="both"/>
      </w:pPr>
      <w:r>
        <w:rPr>
          <w:rFonts w:ascii="Times New Roman"/>
          <w:b w:val="false"/>
          <w:i w:val="false"/>
          <w:color w:val="000000"/>
          <w:sz w:val="28"/>
        </w:rPr>
        <w:t xml:space="preserve">
      43. Ветеринариялық ұйымның, жергілікті атқарушы органның, мемлекеттік қызметтер көрсету сапасын бағалау және бақылау жөніндегі уәкілетті органның шағымды қарау мерзімі Мемлекеттік көрсетілетін қызметтер туралы заңның 25-бабының </w:t>
      </w:r>
      <w:r>
        <w:rPr>
          <w:rFonts w:ascii="Times New Roman"/>
          <w:b w:val="false"/>
          <w:i w:val="false"/>
          <w:color w:val="000000"/>
          <w:sz w:val="28"/>
        </w:rPr>
        <w:t>4-тармағына</w:t>
      </w:r>
      <w:r>
        <w:rPr>
          <w:rFonts w:ascii="Times New Roman"/>
          <w:b w:val="false"/>
          <w:i w:val="false"/>
          <w:color w:val="000000"/>
          <w:sz w:val="28"/>
        </w:rPr>
        <w:t xml:space="preserve"> сәйкес:</w:t>
      </w:r>
    </w:p>
    <w:bookmarkEnd w:id="63"/>
    <w:p>
      <w:pPr>
        <w:spacing w:after="0"/>
        <w:ind w:left="0"/>
        <w:jc w:val="both"/>
      </w:pPr>
      <w:r>
        <w:rPr>
          <w:rFonts w:ascii="Times New Roman"/>
          <w:b w:val="false"/>
          <w:i w:val="false"/>
          <w:color w:val="000000"/>
          <w:sz w:val="28"/>
        </w:rPr>
        <w:t>
      1) шағым бойынша қосымша зерделеу немесе тексеру не жергілікті жерге барып тексеру жүргізу;</w:t>
      </w:r>
    </w:p>
    <w:p>
      <w:pPr>
        <w:spacing w:after="0"/>
        <w:ind w:left="0"/>
        <w:jc w:val="both"/>
      </w:pPr>
      <w:r>
        <w:rPr>
          <w:rFonts w:ascii="Times New Roman"/>
          <w:b w:val="false"/>
          <w:i w:val="false"/>
          <w:color w:val="000000"/>
          <w:sz w:val="28"/>
        </w:rPr>
        <w:t>
      2) қосымша ақпарат алу қажет болған жағдайларда 10 (он) жұмыс күнінен аспайтын мерзімге ұзартылады.</w:t>
      </w:r>
    </w:p>
    <w:p>
      <w:pPr>
        <w:spacing w:after="0"/>
        <w:ind w:left="0"/>
        <w:jc w:val="both"/>
      </w:pPr>
      <w:r>
        <w:rPr>
          <w:rFonts w:ascii="Times New Roman"/>
          <w:b w:val="false"/>
          <w:i w:val="false"/>
          <w:color w:val="000000"/>
          <w:sz w:val="28"/>
        </w:rPr>
        <w:t>
      Шағымды қарау мерзімі ұзартылған жағдайда шағымдарды қарау бойынша өкілеттіктер берілген лауазымды адам шағымды қарау мерзімі ұзартылған кезден бастап 3 (үш) жұмыс күні ішінде шағым берген көрсетілетін қызметті алушыға ұзарту себептерін көрсете отырып, шағымды қарау мерзімінің ұзартылғаны туралы жазбаша нысанда (шағым қағаз жеткізгіште берілген кезде) немесе электрондық нысанда (шағым электрондық түрде берілген кезде) хабарлайды.</w:t>
      </w:r>
    </w:p>
    <w:bookmarkStart w:name="z121" w:id="64"/>
    <w:p>
      <w:pPr>
        <w:spacing w:after="0"/>
        <w:ind w:left="0"/>
        <w:jc w:val="both"/>
      </w:pPr>
      <w:r>
        <w:rPr>
          <w:rFonts w:ascii="Times New Roman"/>
          <w:b w:val="false"/>
          <w:i w:val="false"/>
          <w:color w:val="000000"/>
          <w:sz w:val="28"/>
        </w:rPr>
        <w:t xml:space="preserve">
      44. Мемлекеттік қызмет көрсету нәтижелерімен келіспеген жағдайда, көрсетілетін қызметті алушы Мемлекеттік көрсетілетін қызметтер туралы заңның 4-бабы </w:t>
      </w:r>
      <w:r>
        <w:rPr>
          <w:rFonts w:ascii="Times New Roman"/>
          <w:b w:val="false"/>
          <w:i w:val="false"/>
          <w:color w:val="000000"/>
          <w:sz w:val="28"/>
        </w:rPr>
        <w:t>1-тармағының</w:t>
      </w:r>
      <w:r>
        <w:rPr>
          <w:rFonts w:ascii="Times New Roman"/>
          <w:b w:val="false"/>
          <w:i w:val="false"/>
          <w:color w:val="000000"/>
          <w:sz w:val="28"/>
        </w:rPr>
        <w:t xml:space="preserve"> 6) тармақшасына сәйкес сотқа жүгінеді.</w:t>
      </w:r>
    </w:p>
    <w:bookmarkEnd w:id="6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w:t>
            </w:r>
            <w:r>
              <w:br/>
            </w:r>
            <w:r>
              <w:rPr>
                <w:rFonts w:ascii="Times New Roman"/>
                <w:b w:val="false"/>
                <w:i w:val="false"/>
                <w:color w:val="000000"/>
                <w:sz w:val="20"/>
              </w:rPr>
              <w:t>жануарларын бірдейлендіру</w:t>
            </w:r>
            <w:r>
              <w:br/>
            </w:r>
            <w:r>
              <w:rPr>
                <w:rFonts w:ascii="Times New Roman"/>
                <w:b w:val="false"/>
                <w:i w:val="false"/>
                <w:color w:val="000000"/>
                <w:sz w:val="20"/>
              </w:rPr>
              <w:t>қағидаларына 1-қосымша</w:t>
            </w:r>
          </w:p>
        </w:tc>
      </w:tr>
    </w:tbl>
    <w:bookmarkStart w:name="z86" w:id="65"/>
    <w:p>
      <w:pPr>
        <w:spacing w:after="0"/>
        <w:ind w:left="0"/>
        <w:jc w:val="left"/>
      </w:pPr>
      <w:r>
        <w:rPr>
          <w:rFonts w:ascii="Times New Roman"/>
          <w:b/>
          <w:i w:val="false"/>
          <w:color w:val="000000"/>
        </w:rPr>
        <w:t xml:space="preserve"> Ауыл шаруашылығы жануарларын бірдейлендіруді жүргізуге арналған Қазақстан Республикасының, облыстардың, республикалық маңызы бар қалалардың, астананың литерлік және саңдық кодтары</w:t>
      </w:r>
    </w:p>
    <w:bookmarkEnd w:id="65"/>
    <w:p>
      <w:pPr>
        <w:spacing w:after="0"/>
        <w:ind w:left="0"/>
        <w:jc w:val="both"/>
      </w:pPr>
      <w:r>
        <w:rPr>
          <w:rFonts w:ascii="Times New Roman"/>
          <w:b w:val="false"/>
          <w:i w:val="false"/>
          <w:color w:val="ff0000"/>
          <w:sz w:val="28"/>
        </w:rPr>
        <w:t xml:space="preserve">
      Ескерту. 1-қосымша жаңа редакцияда – ҚР Премьер-Министрінің орынбасары – ҚР Ауыл шаруашылығы министрінің 24.01.2019 </w:t>
      </w:r>
      <w:r>
        <w:rPr>
          <w:rFonts w:ascii="Times New Roman"/>
          <w:b w:val="false"/>
          <w:i w:val="false"/>
          <w:color w:val="ff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Ауыл шаруашылығы министрінің 20.08.2019 </w:t>
      </w:r>
      <w:r>
        <w:rPr>
          <w:rFonts w:ascii="Times New Roman"/>
          <w:b w:val="false"/>
          <w:i w:val="false"/>
          <w:color w:val="ff0000"/>
          <w:sz w:val="28"/>
        </w:rPr>
        <w:t>№ 304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238"/>
        <w:gridCol w:w="3400"/>
        <w:gridCol w:w="3730"/>
        <w:gridCol w:w="1932"/>
      </w:tblGrid>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r>
              <w:br/>
            </w:r>
            <w:r>
              <w:rPr>
                <w:rFonts w:ascii="Times New Roman"/>
                <w:b w:val="false"/>
                <w:i w:val="false"/>
                <w:color w:val="000000"/>
                <w:sz w:val="20"/>
              </w:rPr>
              <w:t>№</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Литерлік код</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Штрих-кодқа арналған сандық код</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KZ</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Ақмола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Ақтөбе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Атырау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Шығыс Қазақстан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Жамбыл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Батыс Қазақстан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Қостанай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Қарағанды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Қызылорда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Маңғыстау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Солтүстік Қазақстан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Түркістан облысы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 қаласы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қаласы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Шымкент қаласы</w:t>
            </w:r>
          </w:p>
        </w:tc>
      </w:tr>
    </w:tbl>
    <w:p>
      <w:pPr>
        <w:spacing w:after="0"/>
        <w:ind w:left="0"/>
        <w:jc w:val="both"/>
      </w:pPr>
      <w:r>
        <w:rPr>
          <w:rFonts w:ascii="Times New Roman"/>
          <w:b w:val="false"/>
          <w:i w:val="false"/>
          <w:color w:val="000000"/>
          <w:sz w:val="28"/>
        </w:rPr>
        <w:t>
      Ауыл шаруашылығы жануарларының сандық коды</w:t>
      </w:r>
    </w:p>
    <w:p>
      <w:pPr>
        <w:spacing w:after="0"/>
        <w:ind w:left="0"/>
        <w:jc w:val="both"/>
      </w:pPr>
      <w:r>
        <w:rPr>
          <w:rFonts w:ascii="Times New Roman"/>
          <w:b w:val="false"/>
          <w:i w:val="false"/>
          <w:color w:val="000000"/>
          <w:sz w:val="28"/>
        </w:rPr>
        <w:t>
      1 – ірі қара мал</w:t>
      </w:r>
    </w:p>
    <w:p>
      <w:pPr>
        <w:spacing w:after="0"/>
        <w:ind w:left="0"/>
        <w:jc w:val="both"/>
      </w:pPr>
      <w:r>
        <w:rPr>
          <w:rFonts w:ascii="Times New Roman"/>
          <w:b w:val="false"/>
          <w:i w:val="false"/>
          <w:color w:val="000000"/>
          <w:sz w:val="28"/>
        </w:rPr>
        <w:t>
      2 – ұсақ мал</w:t>
      </w:r>
    </w:p>
    <w:p>
      <w:pPr>
        <w:spacing w:after="0"/>
        <w:ind w:left="0"/>
        <w:jc w:val="both"/>
      </w:pPr>
      <w:r>
        <w:rPr>
          <w:rFonts w:ascii="Times New Roman"/>
          <w:b w:val="false"/>
          <w:i w:val="false"/>
          <w:color w:val="000000"/>
          <w:sz w:val="28"/>
        </w:rPr>
        <w:t xml:space="preserve">
      3 – шошқалар </w:t>
      </w:r>
    </w:p>
    <w:p>
      <w:pPr>
        <w:spacing w:after="0"/>
        <w:ind w:left="0"/>
        <w:jc w:val="both"/>
      </w:pPr>
      <w:r>
        <w:rPr>
          <w:rFonts w:ascii="Times New Roman"/>
          <w:b w:val="false"/>
          <w:i w:val="false"/>
          <w:color w:val="000000"/>
          <w:sz w:val="28"/>
        </w:rPr>
        <w:t xml:space="preserve">
      4 – жылқылар </w:t>
      </w:r>
    </w:p>
    <w:p>
      <w:pPr>
        <w:spacing w:after="0"/>
        <w:ind w:left="0"/>
        <w:jc w:val="both"/>
      </w:pPr>
      <w:r>
        <w:rPr>
          <w:rFonts w:ascii="Times New Roman"/>
          <w:b w:val="false"/>
          <w:i w:val="false"/>
          <w:color w:val="000000"/>
          <w:sz w:val="28"/>
        </w:rPr>
        <w:t>
      5 – түйелер</w:t>
      </w:r>
    </w:p>
    <w:p>
      <w:pPr>
        <w:spacing w:after="0"/>
        <w:ind w:left="0"/>
        <w:jc w:val="both"/>
      </w:pPr>
      <w:r>
        <w:rPr>
          <w:rFonts w:ascii="Times New Roman"/>
          <w:b w:val="false"/>
          <w:i w:val="false"/>
          <w:color w:val="000000"/>
          <w:sz w:val="28"/>
        </w:rPr>
        <w:t>
      6 – тақ тұяқты жануарлар</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w:t>
            </w:r>
            <w:r>
              <w:br/>
            </w:r>
            <w:r>
              <w:rPr>
                <w:rFonts w:ascii="Times New Roman"/>
                <w:b w:val="false"/>
                <w:i w:val="false"/>
                <w:color w:val="000000"/>
                <w:sz w:val="20"/>
              </w:rPr>
              <w:t>жануарларын бірдейлендіру</w:t>
            </w:r>
            <w:r>
              <w:br/>
            </w:r>
            <w:r>
              <w:rPr>
                <w:rFonts w:ascii="Times New Roman"/>
                <w:b w:val="false"/>
                <w:i w:val="false"/>
                <w:color w:val="000000"/>
                <w:sz w:val="20"/>
              </w:rPr>
              <w:t xml:space="preserve">қағидаларына </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both"/>
      </w:pPr>
      <w:r>
        <w:rPr>
          <w:rFonts w:ascii="Times New Roman"/>
          <w:b w:val="false"/>
          <w:i w:val="false"/>
          <w:color w:val="000000"/>
          <w:sz w:val="28"/>
        </w:rPr>
        <w:t>
      (1-бет)/(страница 1)</w:t>
      </w:r>
    </w:p>
    <w:bookmarkStart w:name="z89" w:id="66"/>
    <w:p>
      <w:pPr>
        <w:spacing w:after="0"/>
        <w:ind w:left="0"/>
        <w:jc w:val="left"/>
      </w:pPr>
      <w:r>
        <w:rPr>
          <w:rFonts w:ascii="Times New Roman"/>
          <w:b/>
          <w:i w:val="false"/>
          <w:color w:val="000000"/>
        </w:rPr>
        <w:t xml:space="preserve"> Ветеринариялық паспорт Ветеринарный паспорт</w:t>
      </w:r>
    </w:p>
    <w:bookmarkEnd w:id="66"/>
    <w:p>
      <w:pPr>
        <w:spacing w:after="0"/>
        <w:ind w:left="0"/>
        <w:jc w:val="both"/>
      </w:pPr>
      <w:r>
        <w:rPr>
          <w:rFonts w:ascii="Times New Roman"/>
          <w:b w:val="false"/>
          <w:i w:val="false"/>
          <w:color w:val="ff0000"/>
          <w:sz w:val="28"/>
        </w:rPr>
        <w:t xml:space="preserve">
      Ескерту. 2-қосымша жаңа редакцияда - ҚР Ауыл шаруашылығы министрінің 30.12.2020 </w:t>
      </w:r>
      <w:r>
        <w:rPr>
          <w:rFonts w:ascii="Times New Roman"/>
          <w:b w:val="false"/>
          <w:i w:val="false"/>
          <w:color w:val="ff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_____________________ село/аудан/район (қала/город)</w:t>
      </w:r>
    </w:p>
    <w:p>
      <w:pPr>
        <w:spacing w:after="0"/>
        <w:ind w:left="0"/>
        <w:jc w:val="both"/>
      </w:pPr>
      <w:r>
        <w:rPr>
          <w:rFonts w:ascii="Times New Roman"/>
          <w:b w:val="false"/>
          <w:i w:val="false"/>
          <w:color w:val="000000"/>
          <w:sz w:val="28"/>
        </w:rPr>
        <w:t>
      _____________________ облыс/область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(2-бет)/(страница 2)</w:t>
            </w:r>
          </w:p>
        </w:tc>
      </w:tr>
    </w:tbl>
    <w:p>
      <w:pPr>
        <w:spacing w:after="0"/>
        <w:ind w:left="0"/>
        <w:jc w:val="both"/>
      </w:pPr>
      <w:r>
        <w:rPr>
          <w:rFonts w:ascii="Times New Roman"/>
          <w:b w:val="false"/>
          <w:i w:val="false"/>
          <w:color w:val="000000"/>
          <w:sz w:val="28"/>
        </w:rPr>
        <w:t>
      Ветеринариялық паспорттың нөмipi/Номер ветеринарного паспорта: ____*</w:t>
      </w:r>
    </w:p>
    <w:p>
      <w:pPr>
        <w:spacing w:after="0"/>
        <w:ind w:left="0"/>
        <w:jc w:val="both"/>
      </w:pPr>
      <w:r>
        <w:rPr>
          <w:rFonts w:ascii="Times New Roman"/>
          <w:b w:val="false"/>
          <w:i w:val="false"/>
          <w:color w:val="000000"/>
          <w:sz w:val="28"/>
        </w:rPr>
        <w:t>
      Жануар туралы деректер / Данные о животном:</w:t>
      </w:r>
    </w:p>
    <w:p>
      <w:pPr>
        <w:spacing w:after="0"/>
        <w:ind w:left="0"/>
        <w:jc w:val="both"/>
      </w:pPr>
      <w:r>
        <w:rPr>
          <w:rFonts w:ascii="Times New Roman"/>
          <w:b w:val="false"/>
          <w:i w:val="false"/>
          <w:color w:val="000000"/>
          <w:sz w:val="28"/>
        </w:rPr>
        <w:t>
      Tүpi / Вид __________________________________________________________</w:t>
      </w:r>
    </w:p>
    <w:p>
      <w:pPr>
        <w:spacing w:after="0"/>
        <w:ind w:left="0"/>
        <w:jc w:val="both"/>
      </w:pPr>
      <w:r>
        <w:rPr>
          <w:rFonts w:ascii="Times New Roman"/>
          <w:b w:val="false"/>
          <w:i w:val="false"/>
          <w:color w:val="000000"/>
          <w:sz w:val="28"/>
        </w:rPr>
        <w:t>
      Жынысы / Пол ______________________________________________________</w:t>
      </w:r>
    </w:p>
    <w:p>
      <w:pPr>
        <w:spacing w:after="0"/>
        <w:ind w:left="0"/>
        <w:jc w:val="both"/>
      </w:pPr>
      <w:r>
        <w:rPr>
          <w:rFonts w:ascii="Times New Roman"/>
          <w:b w:val="false"/>
          <w:i w:val="false"/>
          <w:color w:val="000000"/>
          <w:sz w:val="28"/>
        </w:rPr>
        <w:t>
      Аты / Кличка ________________________________________________________</w:t>
      </w:r>
    </w:p>
    <w:p>
      <w:pPr>
        <w:spacing w:after="0"/>
        <w:ind w:left="0"/>
        <w:jc w:val="both"/>
      </w:pPr>
      <w:r>
        <w:rPr>
          <w:rFonts w:ascii="Times New Roman"/>
          <w:b w:val="false"/>
          <w:i w:val="false"/>
          <w:color w:val="000000"/>
          <w:sz w:val="28"/>
        </w:rPr>
        <w:t>
      Жасы (туған күні) / Возраст (дата рождения) _____________________________</w:t>
      </w:r>
    </w:p>
    <w:p>
      <w:pPr>
        <w:spacing w:after="0"/>
        <w:ind w:left="0"/>
        <w:jc w:val="both"/>
      </w:pPr>
      <w:r>
        <w:rPr>
          <w:rFonts w:ascii="Times New Roman"/>
          <w:b w:val="false"/>
          <w:i w:val="false"/>
          <w:color w:val="000000"/>
          <w:sz w:val="28"/>
        </w:rPr>
        <w:t>
      Бiрдейлендiру әдici / Способ идентификации ____________________________</w:t>
      </w:r>
    </w:p>
    <w:p>
      <w:pPr>
        <w:spacing w:after="0"/>
        <w:ind w:left="0"/>
        <w:jc w:val="both"/>
      </w:pPr>
      <w:r>
        <w:rPr>
          <w:rFonts w:ascii="Times New Roman"/>
          <w:b w:val="false"/>
          <w:i w:val="false"/>
          <w:color w:val="000000"/>
          <w:sz w:val="28"/>
        </w:rPr>
        <w:t>
      Малдың ата-енелері туралы деректер (асыл тұқымды жануар үшін) /</w:t>
      </w:r>
    </w:p>
    <w:p>
      <w:pPr>
        <w:spacing w:after="0"/>
        <w:ind w:left="0"/>
        <w:jc w:val="both"/>
      </w:pPr>
      <w:r>
        <w:rPr>
          <w:rFonts w:ascii="Times New Roman"/>
          <w:b w:val="false"/>
          <w:i w:val="false"/>
          <w:color w:val="000000"/>
          <w:sz w:val="28"/>
        </w:rPr>
        <w:t>
      Данные о родителях (для племенного животного) 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692"/>
        <w:gridCol w:w="1190"/>
        <w:gridCol w:w="2392"/>
        <w:gridCol w:w="1181"/>
        <w:gridCol w:w="3845"/>
      </w:tblGrid>
      <w:tr>
        <w:trPr>
          <w:trHeight w:val="30" w:hRule="atLeast"/>
        </w:trPr>
        <w:tc>
          <w:tcPr>
            <w:tcW w:w="3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 тиесілі иесiнiң аты, әкесінің аты (бар болса), тегі немесе заңды тұлғаның атауы/ фамилия, имя, отчество (при наличии) владельца или наименование юридического лица, которому принадлежат сельскохозяйственные животные</w:t>
            </w:r>
          </w:p>
        </w:tc>
        <w:tc>
          <w:tcPr>
            <w:tcW w:w="11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Иесiнiң немесе заңды тұлғаның мекенжайы /Адрес владельца или юридического лица</w:t>
            </w:r>
          </w:p>
        </w:tc>
        <w:tc>
          <w:tcPr>
            <w:tcW w:w="2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Топқа (отарға) паспорт берген кезде ауыл шаруашылығы жануарларының бірдейлендіру нөмірі / Идентификационный номер сельскохозяйственных животных при выдаче паспорта на группу (отару)</w:t>
            </w:r>
          </w:p>
        </w:tc>
        <w:tc>
          <w:tcPr>
            <w:tcW w:w="1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жануарларының иесi ауыстырылған күн/ Дата смены владельца сельскохозяйственных животных</w:t>
            </w:r>
          </w:p>
        </w:tc>
        <w:tc>
          <w:tcPr>
            <w:tcW w:w="3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 иесiнiң ауыстырылуын растайтын, жергілікті атқарушы орган құрған мемлекеттік ветеринариялық ұйымның ветеринариялық дәрігерінің қолы мен мөpi/ Подпись и печать ветеринарного врача государственной ветеринарной организации, созданной местным исполнительным органом, подтверждающего смену владельца сельскохозяйственных животных</w:t>
            </w:r>
          </w:p>
        </w:tc>
      </w:tr>
      <w:tr>
        <w:trPr>
          <w:trHeight w:val="30" w:hRule="atLeast"/>
        </w:trPr>
        <w:tc>
          <w:tcPr>
            <w:tcW w:w="3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Берiлген күнi 20 __ жылғы __ ________ / Дата выдачи __ ________ 20 __ год </w:t>
      </w:r>
    </w:p>
    <w:p>
      <w:pPr>
        <w:spacing w:after="0"/>
        <w:ind w:left="0"/>
        <w:jc w:val="both"/>
      </w:pPr>
      <w:r>
        <w:rPr>
          <w:rFonts w:ascii="Times New Roman"/>
          <w:b w:val="false"/>
          <w:i w:val="false"/>
          <w:color w:val="000000"/>
          <w:sz w:val="28"/>
        </w:rPr>
        <w:t xml:space="preserve">
      (ветеринариялық паспорт берген, </w:t>
      </w:r>
    </w:p>
    <w:p>
      <w:pPr>
        <w:spacing w:after="0"/>
        <w:ind w:left="0"/>
        <w:jc w:val="both"/>
      </w:pPr>
      <w:r>
        <w:rPr>
          <w:rFonts w:ascii="Times New Roman"/>
          <w:b w:val="false"/>
          <w:i w:val="false"/>
          <w:color w:val="000000"/>
          <w:sz w:val="28"/>
        </w:rPr>
        <w:t xml:space="preserve">
      жергілікті атқарушы орган </w:t>
      </w:r>
    </w:p>
    <w:p>
      <w:pPr>
        <w:spacing w:after="0"/>
        <w:ind w:left="0"/>
        <w:jc w:val="both"/>
      </w:pPr>
      <w:r>
        <w:rPr>
          <w:rFonts w:ascii="Times New Roman"/>
          <w:b w:val="false"/>
          <w:i w:val="false"/>
          <w:color w:val="000000"/>
          <w:sz w:val="28"/>
        </w:rPr>
        <w:t xml:space="preserve">
      құрған мемлекеттік ветеринариялық </w:t>
      </w:r>
    </w:p>
    <w:p>
      <w:pPr>
        <w:spacing w:after="0"/>
        <w:ind w:left="0"/>
        <w:jc w:val="both"/>
      </w:pPr>
      <w:r>
        <w:rPr>
          <w:rFonts w:ascii="Times New Roman"/>
          <w:b w:val="false"/>
          <w:i w:val="false"/>
          <w:color w:val="000000"/>
          <w:sz w:val="28"/>
        </w:rPr>
        <w:t xml:space="preserve">
      ұйымның ветеринариялық дәрігерінің мөpi/ </w:t>
      </w:r>
    </w:p>
    <w:p>
      <w:pPr>
        <w:spacing w:after="0"/>
        <w:ind w:left="0"/>
        <w:jc w:val="both"/>
      </w:pPr>
      <w:r>
        <w:rPr>
          <w:rFonts w:ascii="Times New Roman"/>
          <w:b w:val="false"/>
          <w:i w:val="false"/>
          <w:color w:val="000000"/>
          <w:sz w:val="28"/>
        </w:rPr>
        <w:t xml:space="preserve">
      печать ветеринарного врача государственной ветеринарной </w:t>
      </w:r>
    </w:p>
    <w:p>
      <w:pPr>
        <w:spacing w:after="0"/>
        <w:ind w:left="0"/>
        <w:jc w:val="both"/>
      </w:pPr>
      <w:r>
        <w:rPr>
          <w:rFonts w:ascii="Times New Roman"/>
          <w:b w:val="false"/>
          <w:i w:val="false"/>
          <w:color w:val="000000"/>
          <w:sz w:val="28"/>
        </w:rPr>
        <w:t xml:space="preserve">
      организации, созданной местным </w:t>
      </w:r>
    </w:p>
    <w:p>
      <w:pPr>
        <w:spacing w:after="0"/>
        <w:ind w:left="0"/>
        <w:jc w:val="both"/>
      </w:pPr>
      <w:r>
        <w:rPr>
          <w:rFonts w:ascii="Times New Roman"/>
          <w:b w:val="false"/>
          <w:i w:val="false"/>
          <w:color w:val="000000"/>
          <w:sz w:val="28"/>
        </w:rPr>
        <w:t xml:space="preserve">
      исполнительным органом, выдавшей </w:t>
      </w:r>
    </w:p>
    <w:p>
      <w:pPr>
        <w:spacing w:after="0"/>
        <w:ind w:left="0"/>
        <w:jc w:val="both"/>
      </w:pPr>
      <w:r>
        <w:rPr>
          <w:rFonts w:ascii="Times New Roman"/>
          <w:b w:val="false"/>
          <w:i w:val="false"/>
          <w:color w:val="000000"/>
          <w:sz w:val="28"/>
        </w:rPr>
        <w:t xml:space="preserve">
      ветеринарный паспорт) __________________________________________________ </w:t>
      </w:r>
    </w:p>
    <w:p>
      <w:pPr>
        <w:spacing w:after="0"/>
        <w:ind w:left="0"/>
        <w:jc w:val="both"/>
      </w:pPr>
      <w:r>
        <w:rPr>
          <w:rFonts w:ascii="Times New Roman"/>
          <w:b w:val="false"/>
          <w:i w:val="false"/>
          <w:color w:val="000000"/>
          <w:sz w:val="28"/>
        </w:rPr>
        <w:t xml:space="preserve">
      (аты, әкесінің аты (бар болса), тегі, қолы / фамилия, имя, </w:t>
      </w:r>
    </w:p>
    <w:p>
      <w:pPr>
        <w:spacing w:after="0"/>
        <w:ind w:left="0"/>
        <w:jc w:val="both"/>
      </w:pPr>
      <w:r>
        <w:rPr>
          <w:rFonts w:ascii="Times New Roman"/>
          <w:b w:val="false"/>
          <w:i w:val="false"/>
          <w:color w:val="000000"/>
          <w:sz w:val="28"/>
        </w:rPr>
        <w:t>
      отчество (при наличии), подпись)</w:t>
      </w:r>
    </w:p>
    <w:p>
      <w:pPr>
        <w:spacing w:after="0"/>
        <w:ind w:left="0"/>
        <w:jc w:val="both"/>
      </w:pPr>
      <w:r>
        <w:rPr>
          <w:rFonts w:ascii="Times New Roman"/>
          <w:b w:val="false"/>
          <w:i w:val="false"/>
          <w:color w:val="000000"/>
          <w:sz w:val="28"/>
        </w:rPr>
        <w:t>
      Ескертпе: *ветеринариялық паспорттың нөмipi ауыл шаруашылығы жануарларының жеке нөмiрiне сәйкес келедi. Паспортты ауыл шаруашылығы жануарларының тобына (отарына) берген кезде төртінші жеті сан (бірдейлендіру нөмipiнiң жеке тасымалдаушысы) көрсетілмейді. Бұл сандар жануарлар паспорты кecтeciнiң 3-бағанында көрсетіледі/Примечание: *номер ветеринарного паспорта соответствует индивидуальному номеру сельскохозяйственных животных. При выдаче паспорта на группу (отару) сельскохозяйственных животных четвертые семь цифр (индивидуальный носитель идентификационного номера) не указывается. Эти цифры указываются в 3 графе таблицы паспорта животного.</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 жануарларын</w:t>
            </w:r>
            <w:r>
              <w:br/>
            </w:r>
            <w:r>
              <w:rPr>
                <w:rFonts w:ascii="Times New Roman"/>
                <w:b w:val="false"/>
                <w:i w:val="false"/>
                <w:color w:val="000000"/>
                <w:sz w:val="20"/>
              </w:rPr>
              <w:t>бірдейлендіру қағидаларына</w:t>
            </w:r>
            <w:r>
              <w:br/>
            </w:r>
            <w:r>
              <w:rPr>
                <w:rFonts w:ascii="Times New Roman"/>
                <w:b w:val="false"/>
                <w:i w:val="false"/>
                <w:color w:val="000000"/>
                <w:sz w:val="20"/>
              </w:rPr>
              <w:t>3-қосымша</w:t>
            </w:r>
          </w:p>
        </w:tc>
      </w:tr>
    </w:tbl>
    <w:p>
      <w:pPr>
        <w:spacing w:after="0"/>
        <w:ind w:left="0"/>
        <w:jc w:val="left"/>
      </w:pPr>
      <w:r>
        <w:br/>
      </w:r>
    </w:p>
    <w:p>
      <w:pPr>
        <w:spacing w:after="0"/>
        <w:ind w:left="0"/>
        <w:jc w:val="both"/>
      </w:pPr>
      <w:r>
        <w:drawing>
          <wp:inline distT="0" distB="0" distL="0" distR="0">
            <wp:extent cx="6019800" cy="77851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6019800" cy="77851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Талдануы</w:t>
      </w:r>
    </w:p>
    <w:p>
      <w:pPr>
        <w:spacing w:after="0"/>
        <w:ind w:left="0"/>
        <w:jc w:val="both"/>
      </w:pPr>
      <w:r>
        <w:rPr>
          <w:rFonts w:ascii="Times New Roman"/>
          <w:b w:val="false"/>
          <w:i w:val="false"/>
          <w:color w:val="000000"/>
          <w:sz w:val="28"/>
        </w:rPr>
        <w:t>
      Таңба ең көбі алты символдан тұрады</w:t>
      </w:r>
    </w:p>
    <w:p>
      <w:pPr>
        <w:spacing w:after="0"/>
        <w:ind w:left="0"/>
        <w:jc w:val="both"/>
      </w:pPr>
      <w:r>
        <w:rPr>
          <w:rFonts w:ascii="Times New Roman"/>
          <w:b w:val="false"/>
          <w:i w:val="false"/>
          <w:color w:val="000000"/>
          <w:sz w:val="28"/>
        </w:rPr>
        <w:t>
      Мысалы:</w:t>
      </w:r>
    </w:p>
    <w:p>
      <w:pPr>
        <w:spacing w:after="0"/>
        <w:ind w:left="0"/>
        <w:jc w:val="both"/>
      </w:pPr>
      <w:r>
        <w:rPr>
          <w:rFonts w:ascii="Times New Roman"/>
          <w:b w:val="false"/>
          <w:i w:val="false"/>
          <w:color w:val="000000"/>
          <w:sz w:val="28"/>
        </w:rPr>
        <w:t>
      Жануардың жеке нөмірі</w:t>
      </w:r>
    </w:p>
    <w:p>
      <w:pPr>
        <w:spacing w:after="0"/>
        <w:ind w:left="0"/>
        <w:jc w:val="both"/>
      </w:pPr>
      <w:r>
        <w:rPr>
          <w:rFonts w:ascii="Times New Roman"/>
          <w:b w:val="false"/>
          <w:i w:val="false"/>
          <w:color w:val="000000"/>
          <w:sz w:val="28"/>
        </w:rPr>
        <w:t>
      KZC4111111</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58800" cy="381000"/>
                    </a:xfrm>
                    <a:prstGeom prst="rect">
                      <a:avLst/>
                    </a:prstGeom>
                  </pic:spPr>
                </pic:pic>
              </a:graphicData>
            </a:graphic>
          </wp:inline>
        </w:drawing>
      </w:r>
    </w:p>
    <w:p>
      <w:pPr>
        <w:spacing w:after="0"/>
        <w:ind w:left="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558800" cy="381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11</w:t>
      </w:r>
    </w:p>
    <w:p>
      <w:pPr>
        <w:spacing w:after="0"/>
        <w:ind w:left="0"/>
        <w:jc w:val="both"/>
      </w:pPr>
      <w:r>
        <w:rPr>
          <w:rFonts w:ascii="Times New Roman"/>
          <w:b w:val="false"/>
          <w:i w:val="false"/>
          <w:color w:val="000000"/>
          <w:sz w:val="28"/>
        </w:rPr>
        <w:t>
      в–бірінші және екінші символдар (міндітті емес) – жануар иесінің</w:t>
      </w:r>
    </w:p>
    <w:p>
      <w:pPr>
        <w:spacing w:after="0"/>
        <w:ind w:left="0"/>
        <w:jc w:val="both"/>
      </w:pPr>
      <w:r>
        <w:rPr>
          <w:rFonts w:ascii="Times New Roman"/>
          <w:b w:val="false"/>
          <w:i w:val="false"/>
          <w:color w:val="000000"/>
          <w:sz w:val="28"/>
        </w:rPr>
        <w:t>
      клеймосы;</w:t>
      </w:r>
    </w:p>
    <w:p>
      <w:pPr>
        <w:spacing w:after="0"/>
        <w:ind w:left="0"/>
        <w:jc w:val="both"/>
      </w:pPr>
      <w:r>
        <w:rPr>
          <w:rFonts w:ascii="Times New Roman"/>
          <w:b w:val="false"/>
          <w:i w:val="false"/>
          <w:color w:val="000000"/>
          <w:sz w:val="28"/>
        </w:rPr>
        <w:t>
      1111 = 4 – жануардың реттік нөмірінің алғашқы сандары сомасы (соңғы</w:t>
      </w:r>
    </w:p>
    <w:p>
      <w:pPr>
        <w:spacing w:after="0"/>
        <w:ind w:left="0"/>
        <w:jc w:val="both"/>
      </w:pPr>
      <w:r>
        <w:rPr>
          <w:rFonts w:ascii="Times New Roman"/>
          <w:b w:val="false"/>
          <w:i w:val="false"/>
          <w:color w:val="000000"/>
          <w:sz w:val="28"/>
        </w:rPr>
        <w:t>
      екі санды қоспанда);</w:t>
      </w:r>
    </w:p>
    <w:p>
      <w:pPr>
        <w:spacing w:after="0"/>
        <w:ind w:left="0"/>
        <w:jc w:val="both"/>
      </w:pPr>
      <w:r>
        <w:rPr>
          <w:rFonts w:ascii="Times New Roman"/>
          <w:b w:val="false"/>
          <w:i w:val="false"/>
          <w:color w:val="000000"/>
          <w:sz w:val="28"/>
        </w:rPr>
        <w:t>
      11 – жануардың реттік санының соңғы екі саны.</w:t>
      </w:r>
    </w:p>
    <w:p>
      <w:pPr>
        <w:spacing w:after="0"/>
        <w:ind w:left="0"/>
        <w:jc w:val="both"/>
      </w:pPr>
      <w:r>
        <w:rPr>
          <w:rFonts w:ascii="Times New Roman"/>
          <w:b w:val="false"/>
          <w:i w:val="false"/>
          <w:color w:val="000000"/>
          <w:sz w:val="28"/>
        </w:rPr>
        <w:t>
      Таңба: в 411</w:t>
      </w:r>
    </w:p>
    <w:p>
      <w:pPr>
        <w:spacing w:after="0"/>
        <w:ind w:left="0"/>
        <w:jc w:val="both"/>
      </w:pPr>
      <w:r>
        <w:rPr>
          <w:rFonts w:ascii="Times New Roman"/>
          <w:b w:val="false"/>
          <w:i w:val="false"/>
          <w:color w:val="000000"/>
          <w:sz w:val="28"/>
        </w:rPr>
        <w:t>
      Келесі мысалдар:</w:t>
      </w:r>
    </w:p>
    <w:p>
      <w:pPr>
        <w:spacing w:after="0"/>
        <w:ind w:left="0"/>
        <w:jc w:val="both"/>
      </w:pPr>
      <w:r>
        <w:rPr>
          <w:rFonts w:ascii="Times New Roman"/>
          <w:b w:val="false"/>
          <w:i w:val="false"/>
          <w:color w:val="000000"/>
          <w:sz w:val="28"/>
        </w:rPr>
        <w:t>
      Жануардың жеке нөмірі</w:t>
      </w:r>
    </w:p>
    <w:p>
      <w:pPr>
        <w:spacing w:after="0"/>
        <w:ind w:left="0"/>
        <w:jc w:val="both"/>
      </w:pPr>
      <w:r>
        <w:rPr>
          <w:rFonts w:ascii="Times New Roman"/>
          <w:b w:val="false"/>
          <w:i w:val="false"/>
          <w:color w:val="000000"/>
          <w:sz w:val="28"/>
        </w:rPr>
        <w:t>
      KZC4999910</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558800" cy="381000"/>
                    </a:xfrm>
                    <a:prstGeom prst="rect">
                      <a:avLst/>
                    </a:prstGeom>
                  </pic:spPr>
                </pic:pic>
              </a:graphicData>
            </a:graphic>
          </wp:inline>
        </w:drawing>
      </w:r>
    </w:p>
    <w:p>
      <w:pPr>
        <w:spacing w:after="0"/>
        <w:ind w:left="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558800" cy="381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36 10</w:t>
      </w:r>
    </w:p>
    <w:p>
      <w:pPr>
        <w:spacing w:after="0"/>
        <w:ind w:left="0"/>
        <w:jc w:val="both"/>
      </w:pPr>
      <w:r>
        <w:rPr>
          <w:rFonts w:ascii="Times New Roman"/>
          <w:b w:val="false"/>
          <w:i w:val="false"/>
          <w:color w:val="000000"/>
          <w:sz w:val="28"/>
        </w:rPr>
        <w:t>
      в - бірінші және екінші символдар (міндетті емес), ауыл шаруашылығы</w:t>
      </w:r>
    </w:p>
    <w:p>
      <w:pPr>
        <w:spacing w:after="0"/>
        <w:ind w:left="0"/>
        <w:jc w:val="both"/>
      </w:pPr>
      <w:r>
        <w:rPr>
          <w:rFonts w:ascii="Times New Roman"/>
          <w:b w:val="false"/>
          <w:i w:val="false"/>
          <w:color w:val="000000"/>
          <w:sz w:val="28"/>
        </w:rPr>
        <w:t>
      жануары иесінің таңбасы;</w:t>
      </w:r>
    </w:p>
    <w:p>
      <w:pPr>
        <w:spacing w:after="0"/>
        <w:ind w:left="0"/>
        <w:jc w:val="both"/>
      </w:pPr>
      <w:r>
        <w:rPr>
          <w:rFonts w:ascii="Times New Roman"/>
          <w:b w:val="false"/>
          <w:i w:val="false"/>
          <w:color w:val="000000"/>
          <w:sz w:val="28"/>
        </w:rPr>
        <w:t>
      9999 = 36 – жануардың реттік нөмірінің алғашқы сандары сомасы (соңғы екі санды қоспанда);</w:t>
      </w:r>
    </w:p>
    <w:p>
      <w:pPr>
        <w:spacing w:after="0"/>
        <w:ind w:left="0"/>
        <w:jc w:val="both"/>
      </w:pPr>
      <w:r>
        <w:rPr>
          <w:rFonts w:ascii="Times New Roman"/>
          <w:b w:val="false"/>
          <w:i w:val="false"/>
          <w:color w:val="000000"/>
          <w:sz w:val="28"/>
        </w:rPr>
        <w:t>
      10 – жануардың реттік санының соңғы екі саны.</w:t>
      </w:r>
    </w:p>
    <w:p>
      <w:pPr>
        <w:spacing w:after="0"/>
        <w:ind w:left="0"/>
        <w:jc w:val="both"/>
      </w:pPr>
      <w:r>
        <w:rPr>
          <w:rFonts w:ascii="Times New Roman"/>
          <w:b w:val="false"/>
          <w:i w:val="false"/>
          <w:color w:val="000000"/>
          <w:sz w:val="28"/>
        </w:rPr>
        <w:t>
      Таңба: в 3610</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Жануардың жеке нөмірі</w:t>
            </w:r>
            <w:r>
              <w:br/>
            </w:r>
            <w:r>
              <w:rPr>
                <w:rFonts w:ascii="Times New Roman"/>
                <w:b w:val="false"/>
                <w:i w:val="false"/>
                <w:color w:val="000000"/>
                <w:sz w:val="20"/>
              </w:rPr>
              <w:t>
KZC4000010</w:t>
            </w:r>
            <w:r>
              <w:br/>
            </w:r>
            <w:r>
              <w:rPr>
                <w:rFonts w:ascii="Times New Roman"/>
                <w:b w:val="false"/>
                <w:i w:val="false"/>
                <w:color w:val="000000"/>
                <w:sz w:val="20"/>
              </w:rPr>
              <w:t>
</w:t>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558800" cy="381000"/>
                          </a:xfrm>
                          <a:prstGeom prst="rect">
                            <a:avLst/>
                          </a:prstGeom>
                        </pic:spPr>
                      </pic:pic>
                    </a:graphicData>
                  </a:graphic>
                </wp:inline>
              </w:drawing>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558800" cy="381000"/>
                          </a:xfrm>
                          <a:prstGeom prst="rect">
                            <a:avLst/>
                          </a:prstGeom>
                        </pic:spPr>
                      </pic:pic>
                    </a:graphicData>
                  </a:graphic>
                </wp:inline>
              </w:drawing>
            </w:r>
          </w:p>
          <w:p>
            <w:pPr>
              <w:spacing w:after="0"/>
              <w:ind w:left="0"/>
              <w:jc w:val="both"/>
            </w:pPr>
            <w:r>
              <w:br/>
            </w:r>
            <w:r>
              <w:rPr>
                <w:rFonts w:ascii="Times New Roman"/>
                <w:b w:val="false"/>
                <w:i w:val="false"/>
                <w:color w:val="000000"/>
                <w:sz w:val="20"/>
              </w:rPr>
              <w:t>
0 10</w:t>
            </w:r>
            <w:r>
              <w:br/>
            </w:r>
            <w:r>
              <w:rPr>
                <w:rFonts w:ascii="Times New Roman"/>
                <w:b w:val="false"/>
                <w:i w:val="false"/>
                <w:color w:val="000000"/>
                <w:sz w:val="20"/>
              </w:rPr>
              <w:t>
Таңба: в 10</w:t>
            </w:r>
            <w:r>
              <w:br/>
            </w:r>
            <w:r>
              <w:rPr>
                <w:rFonts w:ascii="Times New Roman"/>
                <w:b w:val="false"/>
                <w:i w:val="false"/>
                <w:color w:val="000000"/>
                <w:sz w:val="20"/>
              </w:rPr>
              <w:t>
Жануардың жеке нөмірі</w:t>
            </w:r>
            <w:r>
              <w:br/>
            </w:r>
            <w:r>
              <w:rPr>
                <w:rFonts w:ascii="Times New Roman"/>
                <w:b w:val="false"/>
                <w:i w:val="false"/>
                <w:color w:val="000000"/>
                <w:sz w:val="20"/>
              </w:rPr>
              <w:t>
KZC4100000</w:t>
            </w:r>
            <w:r>
              <w:br/>
            </w:r>
            <w:r>
              <w:rPr>
                <w:rFonts w:ascii="Times New Roman"/>
                <w:b w:val="false"/>
                <w:i w:val="false"/>
                <w:color w:val="000000"/>
                <w:sz w:val="20"/>
              </w:rPr>
              <w:t>
</w:t>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558800" cy="381000"/>
                          </a:xfrm>
                          <a:prstGeom prst="rect">
                            <a:avLst/>
                          </a:prstGeom>
                        </pic:spPr>
                      </pic:pic>
                    </a:graphicData>
                  </a:graphic>
                </wp:inline>
              </w:drawing>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558800" cy="381000"/>
                          </a:xfrm>
                          <a:prstGeom prst="rect">
                            <a:avLst/>
                          </a:prstGeom>
                        </pic:spPr>
                      </pic:pic>
                    </a:graphicData>
                  </a:graphic>
                </wp:inline>
              </w:drawing>
            </w:r>
          </w:p>
          <w:p>
            <w:pPr>
              <w:spacing w:after="0"/>
              <w:ind w:left="0"/>
              <w:jc w:val="both"/>
            </w:pPr>
            <w:r>
              <w:br/>
            </w:r>
            <w:r>
              <w:rPr>
                <w:rFonts w:ascii="Times New Roman"/>
                <w:b w:val="false"/>
                <w:i w:val="false"/>
                <w:color w:val="000000"/>
                <w:sz w:val="20"/>
              </w:rPr>
              <w:t>
1 00</w:t>
            </w:r>
            <w:r>
              <w:br/>
            </w:r>
            <w:r>
              <w:rPr>
                <w:rFonts w:ascii="Times New Roman"/>
                <w:b w:val="false"/>
                <w:i w:val="false"/>
                <w:color w:val="000000"/>
                <w:sz w:val="20"/>
              </w:rPr>
              <w:t>
Таңба: в 100</w:t>
            </w:r>
            <w:r>
              <w:br/>
            </w:r>
            <w:r>
              <w:rPr>
                <w:rFonts w:ascii="Times New Roman"/>
                <w:b w:val="false"/>
                <w:i w:val="false"/>
                <w:color w:val="000000"/>
                <w:sz w:val="20"/>
              </w:rPr>
              <w:t>
Жануардың жеке нөмірі</w:t>
            </w:r>
            <w:r>
              <w:br/>
            </w:r>
            <w:r>
              <w:rPr>
                <w:rFonts w:ascii="Times New Roman"/>
                <w:b w:val="false"/>
                <w:i w:val="false"/>
                <w:color w:val="000000"/>
                <w:sz w:val="20"/>
              </w:rPr>
              <w:t>
KZC4000100</w:t>
            </w:r>
            <w:r>
              <w:br/>
            </w:r>
            <w:r>
              <w:rPr>
                <w:rFonts w:ascii="Times New Roman"/>
                <w:b w:val="false"/>
                <w:i w:val="false"/>
                <w:color w:val="000000"/>
                <w:sz w:val="20"/>
              </w:rPr>
              <w:t>
</w:t>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3"/>
                          <a:stretch>
                            <a:fillRect/>
                          </a:stretch>
                        </pic:blipFill>
                        <pic:spPr>
                          <a:xfrm>
                            <a:off x="0" y="0"/>
                            <a:ext cx="558800" cy="381000"/>
                          </a:xfrm>
                          <a:prstGeom prst="rect">
                            <a:avLst/>
                          </a:prstGeom>
                        </pic:spPr>
                      </pic:pic>
                    </a:graphicData>
                  </a:graphic>
                </wp:inline>
              </w:drawing>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4"/>
                          <a:stretch>
                            <a:fillRect/>
                          </a:stretch>
                        </pic:blipFill>
                        <pic:spPr>
                          <a:xfrm>
                            <a:off x="0" y="0"/>
                            <a:ext cx="558800" cy="381000"/>
                          </a:xfrm>
                          <a:prstGeom prst="rect">
                            <a:avLst/>
                          </a:prstGeom>
                        </pic:spPr>
                      </pic:pic>
                    </a:graphicData>
                  </a:graphic>
                </wp:inline>
              </w:drawing>
            </w:r>
          </w:p>
          <w:p>
            <w:pPr>
              <w:spacing w:after="0"/>
              <w:ind w:left="0"/>
              <w:jc w:val="both"/>
            </w:pPr>
            <w:r>
              <w:br/>
            </w:r>
            <w:r>
              <w:rPr>
                <w:rFonts w:ascii="Times New Roman"/>
                <w:b w:val="false"/>
                <w:i w:val="false"/>
                <w:color w:val="000000"/>
                <w:sz w:val="20"/>
              </w:rPr>
              <w:t>
1 00</w:t>
            </w:r>
            <w:r>
              <w:br/>
            </w:r>
            <w:r>
              <w:rPr>
                <w:rFonts w:ascii="Times New Roman"/>
                <w:b w:val="false"/>
                <w:i w:val="false"/>
                <w:color w:val="000000"/>
                <w:sz w:val="20"/>
              </w:rPr>
              <w:t>
Таңба: в 100</w:t>
            </w:r>
            <w:r>
              <w:br/>
            </w: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Жануардың жеке нөмірі</w:t>
            </w:r>
            <w:r>
              <w:br/>
            </w:r>
            <w:r>
              <w:rPr>
                <w:rFonts w:ascii="Times New Roman"/>
                <w:b w:val="false"/>
                <w:i w:val="false"/>
                <w:color w:val="000000"/>
                <w:sz w:val="20"/>
              </w:rPr>
              <w:t>
KZC4000101</w:t>
            </w:r>
            <w:r>
              <w:br/>
            </w:r>
            <w:r>
              <w:rPr>
                <w:rFonts w:ascii="Times New Roman"/>
                <w:b w:val="false"/>
                <w:i w:val="false"/>
                <w:color w:val="000000"/>
                <w:sz w:val="20"/>
              </w:rPr>
              <w:t>
</w:t>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5"/>
                          <a:stretch>
                            <a:fillRect/>
                          </a:stretch>
                        </pic:blipFill>
                        <pic:spPr>
                          <a:xfrm>
                            <a:off x="0" y="0"/>
                            <a:ext cx="558800" cy="381000"/>
                          </a:xfrm>
                          <a:prstGeom prst="rect">
                            <a:avLst/>
                          </a:prstGeom>
                        </pic:spPr>
                      </pic:pic>
                    </a:graphicData>
                  </a:graphic>
                </wp:inline>
              </w:drawing>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6"/>
                          <a:stretch>
                            <a:fillRect/>
                          </a:stretch>
                        </pic:blipFill>
                        <pic:spPr>
                          <a:xfrm>
                            <a:off x="0" y="0"/>
                            <a:ext cx="558800" cy="381000"/>
                          </a:xfrm>
                          <a:prstGeom prst="rect">
                            <a:avLst/>
                          </a:prstGeom>
                        </pic:spPr>
                      </pic:pic>
                    </a:graphicData>
                  </a:graphic>
                </wp:inline>
              </w:drawing>
            </w:r>
          </w:p>
          <w:p>
            <w:pPr>
              <w:spacing w:after="0"/>
              <w:ind w:left="0"/>
              <w:jc w:val="both"/>
            </w:pPr>
            <w:r>
              <w:br/>
            </w:r>
            <w:r>
              <w:rPr>
                <w:rFonts w:ascii="Times New Roman"/>
                <w:b w:val="false"/>
                <w:i w:val="false"/>
                <w:color w:val="000000"/>
                <w:sz w:val="20"/>
              </w:rPr>
              <w:t>
1 01</w:t>
            </w:r>
            <w:r>
              <w:br/>
            </w:r>
            <w:r>
              <w:rPr>
                <w:rFonts w:ascii="Times New Roman"/>
                <w:b w:val="false"/>
                <w:i w:val="false"/>
                <w:color w:val="000000"/>
                <w:sz w:val="20"/>
              </w:rPr>
              <w:t>
Таңба: в 101</w:t>
            </w:r>
            <w:r>
              <w:br/>
            </w:r>
            <w:r>
              <w:rPr>
                <w:rFonts w:ascii="Times New Roman"/>
                <w:b w:val="false"/>
                <w:i w:val="false"/>
                <w:color w:val="000000"/>
                <w:sz w:val="20"/>
              </w:rPr>
              <w:t>
Жануардың жеке нөмірі</w:t>
            </w:r>
            <w:r>
              <w:br/>
            </w:r>
            <w:r>
              <w:rPr>
                <w:rFonts w:ascii="Times New Roman"/>
                <w:b w:val="false"/>
                <w:i w:val="false"/>
                <w:color w:val="000000"/>
                <w:sz w:val="20"/>
              </w:rPr>
              <w:t>
KZC4000100</w:t>
            </w:r>
            <w:r>
              <w:br/>
            </w:r>
            <w:r>
              <w:rPr>
                <w:rFonts w:ascii="Times New Roman"/>
                <w:b w:val="false"/>
                <w:i w:val="false"/>
                <w:color w:val="000000"/>
                <w:sz w:val="20"/>
              </w:rPr>
              <w:t>
</w:t>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7"/>
                          <a:stretch>
                            <a:fillRect/>
                          </a:stretch>
                        </pic:blipFill>
                        <pic:spPr>
                          <a:xfrm>
                            <a:off x="0" y="0"/>
                            <a:ext cx="558800" cy="381000"/>
                          </a:xfrm>
                          <a:prstGeom prst="rect">
                            <a:avLst/>
                          </a:prstGeom>
                        </pic:spPr>
                      </pic:pic>
                    </a:graphicData>
                  </a:graphic>
                </wp:inline>
              </w:drawing>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8"/>
                          <a:stretch>
                            <a:fillRect/>
                          </a:stretch>
                        </pic:blipFill>
                        <pic:spPr>
                          <a:xfrm>
                            <a:off x="0" y="0"/>
                            <a:ext cx="558800" cy="3810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1 00 </w:t>
            </w:r>
            <w:r>
              <w:br/>
            </w:r>
            <w:r>
              <w:rPr>
                <w:rFonts w:ascii="Times New Roman"/>
                <w:b w:val="false"/>
                <w:i w:val="false"/>
                <w:color w:val="000000"/>
                <w:sz w:val="20"/>
              </w:rPr>
              <w:t>
Таңба: в 100</w:t>
            </w:r>
            <w:r>
              <w:br/>
            </w:r>
            <w:r>
              <w:rPr>
                <w:rFonts w:ascii="Times New Roman"/>
                <w:b w:val="false"/>
                <w:i w:val="false"/>
                <w:color w:val="000000"/>
                <w:sz w:val="20"/>
              </w:rPr>
              <w:t>
Жануардың жеке нөмірі</w:t>
            </w:r>
            <w:r>
              <w:br/>
            </w:r>
            <w:r>
              <w:rPr>
                <w:rFonts w:ascii="Times New Roman"/>
                <w:b w:val="false"/>
                <w:i w:val="false"/>
                <w:color w:val="000000"/>
                <w:sz w:val="20"/>
              </w:rPr>
              <w:t>
KZC4100100</w:t>
            </w:r>
            <w:r>
              <w:br/>
            </w:r>
            <w:r>
              <w:rPr>
                <w:rFonts w:ascii="Times New Roman"/>
                <w:b w:val="false"/>
                <w:i w:val="false"/>
                <w:color w:val="000000"/>
                <w:sz w:val="20"/>
              </w:rPr>
              <w:t>
</w:t>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9"/>
                          <a:stretch>
                            <a:fillRect/>
                          </a:stretch>
                        </pic:blipFill>
                        <pic:spPr>
                          <a:xfrm>
                            <a:off x="0" y="0"/>
                            <a:ext cx="558800" cy="381000"/>
                          </a:xfrm>
                          <a:prstGeom prst="rect">
                            <a:avLst/>
                          </a:prstGeom>
                        </pic:spPr>
                      </pic:pic>
                    </a:graphicData>
                  </a:graphic>
                </wp:inline>
              </w:drawing>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0"/>
                          <a:stretch>
                            <a:fillRect/>
                          </a:stretch>
                        </pic:blipFill>
                        <pic:spPr>
                          <a:xfrm>
                            <a:off x="0" y="0"/>
                            <a:ext cx="558800" cy="381000"/>
                          </a:xfrm>
                          <a:prstGeom prst="rect">
                            <a:avLst/>
                          </a:prstGeom>
                        </pic:spPr>
                      </pic:pic>
                    </a:graphicData>
                  </a:graphic>
                </wp:inline>
              </w:drawing>
            </w:r>
          </w:p>
          <w:p>
            <w:pPr>
              <w:spacing w:after="0"/>
              <w:ind w:left="0"/>
              <w:jc w:val="both"/>
            </w:pPr>
            <w:r>
              <w:br/>
            </w:r>
            <w:r>
              <w:rPr>
                <w:rFonts w:ascii="Times New Roman"/>
                <w:b w:val="false"/>
                <w:i w:val="false"/>
                <w:color w:val="000000"/>
                <w:sz w:val="20"/>
              </w:rPr>
              <w:t>
2 00</w:t>
            </w:r>
            <w:r>
              <w:br/>
            </w:r>
            <w:r>
              <w:rPr>
                <w:rFonts w:ascii="Times New Roman"/>
                <w:b w:val="false"/>
                <w:i w:val="false"/>
                <w:color w:val="000000"/>
                <w:sz w:val="20"/>
              </w:rPr>
              <w:t>
Таңба: в 200</w:t>
            </w:r>
            <w:r>
              <w:br/>
            </w: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Жануардың жеке нөмірі</w:t>
            </w:r>
            <w:r>
              <w:br/>
            </w:r>
            <w:r>
              <w:rPr>
                <w:rFonts w:ascii="Times New Roman"/>
                <w:b w:val="false"/>
                <w:i w:val="false"/>
                <w:color w:val="000000"/>
                <w:sz w:val="20"/>
              </w:rPr>
              <w:t>
KZC4000200</w:t>
            </w:r>
            <w:r>
              <w:br/>
            </w:r>
            <w:r>
              <w:rPr>
                <w:rFonts w:ascii="Times New Roman"/>
                <w:b w:val="false"/>
                <w:i w:val="false"/>
                <w:color w:val="000000"/>
                <w:sz w:val="20"/>
              </w:rPr>
              <w:t>
</w:t>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1"/>
                          <a:stretch>
                            <a:fillRect/>
                          </a:stretch>
                        </pic:blipFill>
                        <pic:spPr>
                          <a:xfrm>
                            <a:off x="0" y="0"/>
                            <a:ext cx="558800" cy="381000"/>
                          </a:xfrm>
                          <a:prstGeom prst="rect">
                            <a:avLst/>
                          </a:prstGeom>
                        </pic:spPr>
                      </pic:pic>
                    </a:graphicData>
                  </a:graphic>
                </wp:inline>
              </w:drawing>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2"/>
                          <a:stretch>
                            <a:fillRect/>
                          </a:stretch>
                        </pic:blipFill>
                        <pic:spPr>
                          <a:xfrm>
                            <a:off x="0" y="0"/>
                            <a:ext cx="558800" cy="381000"/>
                          </a:xfrm>
                          <a:prstGeom prst="rect">
                            <a:avLst/>
                          </a:prstGeom>
                        </pic:spPr>
                      </pic:pic>
                    </a:graphicData>
                  </a:graphic>
                </wp:inline>
              </w:drawing>
            </w:r>
          </w:p>
          <w:p>
            <w:pPr>
              <w:spacing w:after="0"/>
              <w:ind w:left="0"/>
              <w:jc w:val="both"/>
            </w:pPr>
            <w:r>
              <w:br/>
            </w:r>
            <w:r>
              <w:rPr>
                <w:rFonts w:ascii="Times New Roman"/>
                <w:b w:val="false"/>
                <w:i w:val="false"/>
                <w:color w:val="000000"/>
                <w:sz w:val="20"/>
              </w:rPr>
              <w:t>
2 00</w:t>
            </w:r>
            <w:r>
              <w:br/>
            </w:r>
            <w:r>
              <w:rPr>
                <w:rFonts w:ascii="Times New Roman"/>
                <w:b w:val="false"/>
                <w:i w:val="false"/>
                <w:color w:val="000000"/>
                <w:sz w:val="20"/>
              </w:rPr>
              <w:t>
Таңба: в 200</w:t>
            </w:r>
            <w:r>
              <w:br/>
            </w:r>
            <w:r>
              <w:rPr>
                <w:rFonts w:ascii="Times New Roman"/>
                <w:b w:val="false"/>
                <w:i w:val="false"/>
                <w:color w:val="000000"/>
                <w:sz w:val="20"/>
              </w:rPr>
              <w:t>
Жануардың жеке нөмірі</w:t>
            </w:r>
            <w:r>
              <w:br/>
            </w:r>
            <w:r>
              <w:rPr>
                <w:rFonts w:ascii="Times New Roman"/>
                <w:b w:val="false"/>
                <w:i w:val="false"/>
                <w:color w:val="000000"/>
                <w:sz w:val="20"/>
              </w:rPr>
              <w:t>
KZC4100200</w:t>
            </w:r>
            <w:r>
              <w:br/>
            </w:r>
            <w:r>
              <w:rPr>
                <w:rFonts w:ascii="Times New Roman"/>
                <w:b w:val="false"/>
                <w:i w:val="false"/>
                <w:color w:val="000000"/>
                <w:sz w:val="20"/>
              </w:rPr>
              <w:t>
</w:t>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3"/>
                          <a:stretch>
                            <a:fillRect/>
                          </a:stretch>
                        </pic:blipFill>
                        <pic:spPr>
                          <a:xfrm>
                            <a:off x="0" y="0"/>
                            <a:ext cx="558800" cy="381000"/>
                          </a:xfrm>
                          <a:prstGeom prst="rect">
                            <a:avLst/>
                          </a:prstGeom>
                        </pic:spPr>
                      </pic:pic>
                    </a:graphicData>
                  </a:graphic>
                </wp:inline>
              </w:drawing>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4"/>
                          <a:stretch>
                            <a:fillRect/>
                          </a:stretch>
                        </pic:blipFill>
                        <pic:spPr>
                          <a:xfrm>
                            <a:off x="0" y="0"/>
                            <a:ext cx="558800" cy="381000"/>
                          </a:xfrm>
                          <a:prstGeom prst="rect">
                            <a:avLst/>
                          </a:prstGeom>
                        </pic:spPr>
                      </pic:pic>
                    </a:graphicData>
                  </a:graphic>
                </wp:inline>
              </w:drawing>
            </w:r>
          </w:p>
          <w:p>
            <w:pPr>
              <w:spacing w:after="0"/>
              <w:ind w:left="0"/>
              <w:jc w:val="both"/>
            </w:pPr>
            <w:r>
              <w:br/>
            </w:r>
            <w:r>
              <w:rPr>
                <w:rFonts w:ascii="Times New Roman"/>
                <w:b w:val="false"/>
                <w:i w:val="false"/>
                <w:color w:val="000000"/>
                <w:sz w:val="20"/>
              </w:rPr>
              <w:t>
3 00</w:t>
            </w:r>
            <w:r>
              <w:br/>
            </w:r>
            <w:r>
              <w:rPr>
                <w:rFonts w:ascii="Times New Roman"/>
                <w:b w:val="false"/>
                <w:i w:val="false"/>
                <w:color w:val="000000"/>
                <w:sz w:val="20"/>
              </w:rPr>
              <w:t>
Таңба: в 300</w:t>
            </w:r>
            <w:r>
              <w:br/>
            </w:r>
            <w:r>
              <w:rPr>
                <w:rFonts w:ascii="Times New Roman"/>
                <w:b w:val="false"/>
                <w:i w:val="false"/>
                <w:color w:val="000000"/>
                <w:sz w:val="20"/>
              </w:rPr>
              <w:t>
Жануардың жеке нөмірі</w:t>
            </w:r>
            <w:r>
              <w:br/>
            </w:r>
            <w:r>
              <w:rPr>
                <w:rFonts w:ascii="Times New Roman"/>
                <w:b w:val="false"/>
                <w:i w:val="false"/>
                <w:color w:val="000000"/>
                <w:sz w:val="20"/>
              </w:rPr>
              <w:t>
KZC4999999</w:t>
            </w:r>
            <w:r>
              <w:br/>
            </w:r>
            <w:r>
              <w:rPr>
                <w:rFonts w:ascii="Times New Roman"/>
                <w:b w:val="false"/>
                <w:i w:val="false"/>
                <w:color w:val="000000"/>
                <w:sz w:val="20"/>
              </w:rPr>
              <w:t>
</w:t>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5"/>
                          <a:stretch>
                            <a:fillRect/>
                          </a:stretch>
                        </pic:blipFill>
                        <pic:spPr>
                          <a:xfrm>
                            <a:off x="0" y="0"/>
                            <a:ext cx="558800" cy="381000"/>
                          </a:xfrm>
                          <a:prstGeom prst="rect">
                            <a:avLst/>
                          </a:prstGeom>
                        </pic:spPr>
                      </pic:pic>
                    </a:graphicData>
                  </a:graphic>
                </wp:inline>
              </w:drawing>
            </w:r>
          </w:p>
          <w:p>
            <w:pPr>
              <w:spacing w:after="20"/>
              <w:ind w:left="20"/>
              <w:jc w:val="both"/>
            </w:pPr>
            <w:r>
              <w:drawing>
                <wp:inline distT="0" distB="0" distL="0" distR="0">
                  <wp:extent cx="5588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6"/>
                          <a:stretch>
                            <a:fillRect/>
                          </a:stretch>
                        </pic:blipFill>
                        <pic:spPr>
                          <a:xfrm>
                            <a:off x="0" y="0"/>
                            <a:ext cx="558800" cy="381000"/>
                          </a:xfrm>
                          <a:prstGeom prst="rect">
                            <a:avLst/>
                          </a:prstGeom>
                        </pic:spPr>
                      </pic:pic>
                    </a:graphicData>
                  </a:graphic>
                </wp:inline>
              </w:drawing>
            </w:r>
          </w:p>
          <w:p>
            <w:pPr>
              <w:spacing w:after="0"/>
              <w:ind w:left="0"/>
              <w:jc w:val="both"/>
            </w:pPr>
            <w:r>
              <w:br/>
            </w:r>
            <w:r>
              <w:rPr>
                <w:rFonts w:ascii="Times New Roman"/>
                <w:b w:val="false"/>
                <w:i w:val="false"/>
                <w:color w:val="000000"/>
                <w:sz w:val="20"/>
              </w:rPr>
              <w:t>
36 99</w:t>
            </w:r>
            <w:r>
              <w:br/>
            </w:r>
            <w:r>
              <w:rPr>
                <w:rFonts w:ascii="Times New Roman"/>
                <w:b w:val="false"/>
                <w:i w:val="false"/>
                <w:color w:val="000000"/>
                <w:sz w:val="20"/>
              </w:rPr>
              <w:t>
Таңба: в 3699</w:t>
            </w: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Ауыл шаруашылығы </w:t>
            </w:r>
            <w:r>
              <w:br/>
            </w:r>
            <w:r>
              <w:rPr>
                <w:rFonts w:ascii="Times New Roman"/>
                <w:b w:val="false"/>
                <w:i w:val="false"/>
                <w:color w:val="000000"/>
                <w:sz w:val="20"/>
              </w:rPr>
              <w:t xml:space="preserve">жануарларын бірдейлендіру </w:t>
            </w:r>
            <w:r>
              <w:br/>
            </w:r>
            <w:r>
              <w:rPr>
                <w:rFonts w:ascii="Times New Roman"/>
                <w:b w:val="false"/>
                <w:i w:val="false"/>
                <w:color w:val="000000"/>
                <w:sz w:val="20"/>
              </w:rPr>
              <w:t>қағидаларына 3-1-қосымша</w:t>
            </w:r>
          </w:p>
        </w:tc>
      </w:tr>
    </w:tbl>
    <w:p>
      <w:pPr>
        <w:spacing w:after="0"/>
        <w:ind w:left="0"/>
        <w:jc w:val="both"/>
      </w:pPr>
      <w:r>
        <w:rPr>
          <w:rFonts w:ascii="Times New Roman"/>
          <w:b w:val="false"/>
          <w:i w:val="false"/>
          <w:color w:val="ff0000"/>
          <w:sz w:val="28"/>
        </w:rPr>
        <w:t xml:space="preserve">
      Ескерту. Қағида 3-1-қосымшамен толықтырылды – ҚР Премьер-Министрінің орынбасары – ҚР Ауыл шаруашылығы министрінің 24.01.2019 </w:t>
      </w:r>
      <w:r>
        <w:rPr>
          <w:rFonts w:ascii="Times New Roman"/>
          <w:b w:val="false"/>
          <w:i w:val="false"/>
          <w:color w:val="ff0000"/>
          <w:sz w:val="28"/>
        </w:rPr>
        <w:t>№ 26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Ауыл шаруашылығы кәсіпорындарында, шаруа және фермерлік қожалықтарда күтіп-бағылатын және өнеркәсіптік өсіруге, кейіннен сою үшін бордақылауға арналған тоғыз айлық жасқа дейінгі торайлардың бірдейлендіру нөмірі:</w:t>
      </w:r>
    </w:p>
    <w:p>
      <w:pPr>
        <w:spacing w:after="0"/>
        <w:ind w:left="0"/>
        <w:jc w:val="both"/>
      </w:pPr>
      <w:r>
        <w:rPr>
          <w:rFonts w:ascii="Times New Roman"/>
          <w:b w:val="false"/>
          <w:i w:val="false"/>
          <w:color w:val="000000"/>
          <w:sz w:val="28"/>
        </w:rPr>
        <w:t>
      Мысалы:</w:t>
      </w:r>
    </w:p>
    <w:p>
      <w:pPr>
        <w:spacing w:after="0"/>
        <w:ind w:left="0"/>
        <w:jc w:val="both"/>
      </w:pPr>
      <w:r>
        <w:rPr>
          <w:rFonts w:ascii="Times New Roman"/>
          <w:b w:val="false"/>
          <w:i w:val="false"/>
          <w:color w:val="000000"/>
          <w:sz w:val="28"/>
        </w:rPr>
        <w:t>
      Жануардың жеке нөмірі:</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1115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7"/>
                    <a:stretch>
                      <a:fillRect/>
                    </a:stretch>
                  </pic:blipFill>
                  <pic:spPr>
                    <a:xfrm>
                      <a:off x="0" y="0"/>
                      <a:ext cx="3111500" cy="381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мұнда:</w:t>
      </w:r>
    </w:p>
    <w:p>
      <w:pPr>
        <w:spacing w:after="0"/>
        <w:ind w:left="0"/>
        <w:jc w:val="both"/>
      </w:pPr>
      <w:r>
        <w:rPr>
          <w:rFonts w:ascii="Times New Roman"/>
          <w:b w:val="false"/>
          <w:i w:val="false"/>
          <w:color w:val="000000"/>
          <w:sz w:val="28"/>
        </w:rPr>
        <w:t>
      KZC3000000012 – торайдың енесінің бірдейлендіру нөмірі;</w:t>
      </w:r>
    </w:p>
    <w:p>
      <w:pPr>
        <w:spacing w:after="0"/>
        <w:ind w:left="0"/>
        <w:jc w:val="both"/>
      </w:pPr>
      <w:r>
        <w:rPr>
          <w:rFonts w:ascii="Times New Roman"/>
          <w:b w:val="false"/>
          <w:i w:val="false"/>
          <w:color w:val="000000"/>
          <w:sz w:val="28"/>
        </w:rPr>
        <w:t>
      17 – торайдың туған жылының соңғы екі саны;</w:t>
      </w:r>
    </w:p>
    <w:p>
      <w:pPr>
        <w:spacing w:after="0"/>
        <w:ind w:left="0"/>
        <w:jc w:val="both"/>
      </w:pPr>
      <w:r>
        <w:rPr>
          <w:rFonts w:ascii="Times New Roman"/>
          <w:b w:val="false"/>
          <w:i w:val="false"/>
          <w:color w:val="000000"/>
          <w:sz w:val="28"/>
        </w:rPr>
        <w:t>
      12 – ауыл шаруашылығы кәсіпорындарындағы, шаруа және фермерлік қожалықтардағы мал бастарын шаруашылық ішіндегі есепке алуға сәйкес торайдың реттік нөмірі.</w:t>
      </w:r>
    </w:p>
    <w:p>
      <w:pPr>
        <w:spacing w:after="0"/>
        <w:ind w:left="0"/>
        <w:jc w:val="both"/>
      </w:pPr>
      <w:r>
        <w:rPr>
          <w:rFonts w:ascii="Times New Roman"/>
          <w:b w:val="false"/>
          <w:i w:val="false"/>
          <w:color w:val="000000"/>
          <w:sz w:val="28"/>
        </w:rPr>
        <w:t>
      Ауыл шаруашылығы кәсіпорындарында, шаруа және фермерлік қожалықтарда күтіп-бағылатын және өнеркәсіптік өсіруге, кейіннен сою үшін бордақылауға арналған тоғыз айлық жасқа дейінгі торайлардың татуировкасы:</w:t>
      </w:r>
    </w:p>
    <w:p>
      <w:pPr>
        <w:spacing w:after="0"/>
        <w:ind w:left="0"/>
        <w:jc w:val="both"/>
      </w:pPr>
      <w:r>
        <w:rPr>
          <w:rFonts w:ascii="Times New Roman"/>
          <w:b w:val="false"/>
          <w:i w:val="false"/>
          <w:color w:val="000000"/>
          <w:sz w:val="28"/>
        </w:rPr>
        <w:t>
      17/12</w:t>
      </w:r>
    </w:p>
    <w:p>
      <w:pPr>
        <w:spacing w:after="0"/>
        <w:ind w:left="0"/>
        <w:jc w:val="both"/>
      </w:pPr>
      <w:r>
        <w:rPr>
          <w:rFonts w:ascii="Times New Roman"/>
          <w:b w:val="false"/>
          <w:i w:val="false"/>
          <w:color w:val="000000"/>
          <w:sz w:val="28"/>
        </w:rPr>
        <w:t>
      мұнда:</w:t>
      </w:r>
    </w:p>
    <w:p>
      <w:pPr>
        <w:spacing w:after="0"/>
        <w:ind w:left="0"/>
        <w:jc w:val="both"/>
      </w:pPr>
      <w:r>
        <w:rPr>
          <w:rFonts w:ascii="Times New Roman"/>
          <w:b w:val="false"/>
          <w:i w:val="false"/>
          <w:color w:val="000000"/>
          <w:sz w:val="28"/>
        </w:rPr>
        <w:t>
      17 – торайдың туған жылының соңғы екі саны;</w:t>
      </w:r>
    </w:p>
    <w:p>
      <w:pPr>
        <w:spacing w:after="0"/>
        <w:ind w:left="0"/>
        <w:jc w:val="both"/>
      </w:pPr>
      <w:r>
        <w:rPr>
          <w:rFonts w:ascii="Times New Roman"/>
          <w:b w:val="false"/>
          <w:i w:val="false"/>
          <w:color w:val="000000"/>
          <w:sz w:val="28"/>
        </w:rPr>
        <w:t>
      12 – ауыл шаруашылығы кәсіпорындарындағы, шаруа және фермерлік қожалықтардағы мал бастарын шаруашылық ішіндегі есепке алуға сәйкес торайдың реттік нөмірі.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 жануарларын</w:t>
            </w:r>
            <w:r>
              <w:br/>
            </w:r>
            <w:r>
              <w:rPr>
                <w:rFonts w:ascii="Times New Roman"/>
                <w:b w:val="false"/>
                <w:i w:val="false"/>
                <w:color w:val="000000"/>
                <w:sz w:val="20"/>
              </w:rPr>
              <w:t>бірдейлендіру қағидаларына</w:t>
            </w:r>
            <w:r>
              <w:br/>
            </w:r>
            <w:r>
              <w:rPr>
                <w:rFonts w:ascii="Times New Roman"/>
                <w:b w:val="false"/>
                <w:i w:val="false"/>
                <w:color w:val="000000"/>
                <w:sz w:val="20"/>
              </w:rPr>
              <w:t>4-қосымша</w:t>
            </w:r>
          </w:p>
        </w:tc>
      </w:tr>
    </w:tbl>
    <w:bookmarkStart w:name="z92" w:id="67"/>
    <w:p>
      <w:pPr>
        <w:spacing w:after="0"/>
        <w:ind w:left="0"/>
        <w:jc w:val="left"/>
      </w:pPr>
      <w:r>
        <w:rPr>
          <w:rFonts w:ascii="Times New Roman"/>
          <w:b/>
          <w:i w:val="false"/>
          <w:color w:val="000000"/>
        </w:rPr>
        <w:t xml:space="preserve"> Ауыл шаруашылығы жануарларын бірдейлендіруді жүргізуге арналған бұйымдардың (құралдардың) нысандары, мөлшерлері және сипаттамасы</w:t>
      </w:r>
    </w:p>
    <w:bookmarkEnd w:id="67"/>
    <w:p>
      <w:pPr>
        <w:spacing w:after="0"/>
        <w:ind w:left="0"/>
        <w:jc w:val="both"/>
      </w:pPr>
      <w:r>
        <w:rPr>
          <w:rFonts w:ascii="Times New Roman"/>
          <w:b w:val="false"/>
          <w:i w:val="false"/>
          <w:color w:val="ff0000"/>
          <w:sz w:val="28"/>
        </w:rPr>
        <w:t xml:space="preserve">
      Ескерту. 4-қосымша жаңа редакцияда - ҚР Ауыл шаруашылығы министрінің м.а. 22.04.2016 </w:t>
      </w:r>
      <w:r>
        <w:rPr>
          <w:rFonts w:ascii="Times New Roman"/>
          <w:b w:val="false"/>
          <w:i w:val="false"/>
          <w:color w:val="ff0000"/>
          <w:sz w:val="28"/>
        </w:rPr>
        <w:t>№ 184</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бұйрығымен.</w:t>
      </w:r>
    </w:p>
    <w:bookmarkStart w:name="z93" w:id="68"/>
    <w:p>
      <w:pPr>
        <w:spacing w:after="0"/>
        <w:ind w:left="0"/>
        <w:jc w:val="left"/>
      </w:pPr>
      <w:r>
        <w:rPr>
          <w:rFonts w:ascii="Times New Roman"/>
          <w:b/>
          <w:i w:val="false"/>
          <w:color w:val="000000"/>
        </w:rPr>
        <w:t xml:space="preserve">  1. Ауыл шаруашылығы жануарларын бірдейлендіруді жүргізуге арналған сырғалардың нысандары мен мөлшері</w:t>
      </w:r>
    </w:p>
    <w:bookmarkEnd w:id="68"/>
    <w:p>
      <w:pPr>
        <w:spacing w:after="0"/>
        <w:ind w:left="0"/>
        <w:jc w:val="left"/>
      </w:pPr>
      <w:r>
        <w:br/>
      </w:r>
    </w:p>
    <w:p>
      <w:pPr>
        <w:spacing w:after="0"/>
        <w:ind w:left="0"/>
        <w:jc w:val="both"/>
      </w:pPr>
      <w:r>
        <w:drawing>
          <wp:inline distT="0" distB="0" distL="0" distR="0">
            <wp:extent cx="7810500" cy="68199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8"/>
                    <a:stretch>
                      <a:fillRect/>
                    </a:stretch>
                  </pic:blipFill>
                  <pic:spPr>
                    <a:xfrm>
                      <a:off x="0" y="0"/>
                      <a:ext cx="7810500" cy="6819900"/>
                    </a:xfrm>
                    <a:prstGeom prst="rect">
                      <a:avLst/>
                    </a:prstGeom>
                  </pic:spPr>
                </pic:pic>
              </a:graphicData>
            </a:graphic>
          </wp:inline>
        </w:drawing>
      </w:r>
    </w:p>
    <w:p>
      <w:pPr>
        <w:spacing w:after="0"/>
        <w:ind w:left="0"/>
        <w:jc w:val="both"/>
      </w:pPr>
      <w:r>
        <w:drawing>
          <wp:inline distT="0" distB="0" distL="0" distR="0">
            <wp:extent cx="7810500" cy="49149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9"/>
                    <a:stretch>
                      <a:fillRect/>
                    </a:stretch>
                  </pic:blipFill>
                  <pic:spPr>
                    <a:xfrm>
                      <a:off x="0" y="0"/>
                      <a:ext cx="7810500" cy="49149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4229"/>
        <w:gridCol w:w="8071"/>
      </w:tblGrid>
      <w:tr>
        <w:trPr>
          <w:trHeight w:val="30" w:hRule="atLeast"/>
        </w:trPr>
        <w:tc>
          <w:tcPr>
            <w:tcW w:w="422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Беткі бөлігі Артқы бөлігі</w:t>
            </w:r>
            <w:r>
              <w:br/>
            </w:r>
            <w:r>
              <w:rPr>
                <w:rFonts w:ascii="Times New Roman"/>
                <w:b w:val="false"/>
                <w:i w:val="false"/>
                <w:color w:val="000000"/>
                <w:sz w:val="20"/>
              </w:rPr>
              <w:t>
 Сыртқы жағы Сыртқы жағы</w:t>
            </w:r>
          </w:p>
        </w:tc>
        <w:tc>
          <w:tcPr>
            <w:tcW w:w="8071"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Беткі бөлігі Артқы бөлігі Сыртқы жағы Сыртқы жағы</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6304"/>
        <w:gridCol w:w="5996"/>
      </w:tblGrid>
      <w:tr>
        <w:trPr>
          <w:trHeight w:val="30" w:hRule="atLeast"/>
        </w:trPr>
        <w:tc>
          <w:tcPr>
            <w:tcW w:w="6304"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1-сурет. Ірі жануарларға (ірі қара мал, түйе) арналған құлаққа ілетін аспалы сырға</w:t>
            </w:r>
            <w:r>
              <w:br/>
            </w:r>
            <w:r>
              <w:rPr>
                <w:rFonts w:ascii="Times New Roman"/>
                <w:b w:val="false"/>
                <w:i w:val="false"/>
                <w:color w:val="000000"/>
                <w:sz w:val="20"/>
              </w:rPr>
              <w:t>
 </w:t>
            </w:r>
          </w:p>
        </w:tc>
        <w:tc>
          <w:tcPr>
            <w:tcW w:w="5996"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2-сурет. Ұсақ жануарларға (ұсақ мал, шошқа) арналған құлаққа ілетін аспалы сырға</w:t>
            </w:r>
          </w:p>
        </w:tc>
      </w:tr>
    </w:tbl>
    <w:bookmarkStart w:name="z94" w:id="69"/>
    <w:p>
      <w:pPr>
        <w:spacing w:after="0"/>
        <w:ind w:left="0"/>
        <w:jc w:val="left"/>
      </w:pPr>
      <w:r>
        <w:rPr>
          <w:rFonts w:ascii="Times New Roman"/>
          <w:b/>
          <w:i w:val="false"/>
          <w:color w:val="000000"/>
        </w:rPr>
        <w:t xml:space="preserve"> 2. Ауыл шаруашылығы жануарларын бірдейлендіруді жүргізуге арналған бұйымдардың (құралдардың) сипаттамасы</w:t>
      </w:r>
    </w:p>
    <w:bookmarkEnd w:id="69"/>
    <w:p>
      <w:pPr>
        <w:spacing w:after="0"/>
        <w:ind w:left="0"/>
        <w:jc w:val="both"/>
      </w:pPr>
      <w:r>
        <w:rPr>
          <w:rFonts w:ascii="Times New Roman"/>
          <w:b w:val="false"/>
          <w:i w:val="false"/>
          <w:color w:val="000000"/>
          <w:sz w:val="28"/>
        </w:rPr>
        <w:t>
      Ауыл шаруашылығы жануарларын бірдейлендіруді жүргізуге арналған бұйымдарды (құралдарды) сертификатталған өнімі Жануарлар туралы жазбалар жүргізу жөніндегі халықаралық комитеттің (ICAR) интернет ресурсында көрсетілген өндірушілер дайындайды:</w:t>
      </w:r>
    </w:p>
    <w:p>
      <w:pPr>
        <w:spacing w:after="0"/>
        <w:ind w:left="0"/>
        <w:jc w:val="both"/>
      </w:pPr>
      <w:r>
        <w:rPr>
          <w:rFonts w:ascii="Times New Roman"/>
          <w:b w:val="false"/>
          <w:i w:val="false"/>
          <w:color w:val="000000"/>
          <w:sz w:val="28"/>
        </w:rPr>
        <w:t>
      1) ауыл шаруашылығы жануарларын бірдейлендіруді жүргізуге арналған сатып алынатын бұйымдар (құралдар) үлгілері – ірі жануарларға (ірі қара мал, түйелер) және ұсақ жануарларға (ұсақ қара мал, шошқалар) арналған аспалы сырғалар www.icar.org сайтында жануарлардың тиісті түрлері үшін ICAR сертификатталған машина оқитын аспалы сырғалардың кестесінде жарияланады;</w:t>
      </w:r>
    </w:p>
    <w:p>
      <w:pPr>
        <w:spacing w:after="0"/>
        <w:ind w:left="0"/>
        <w:jc w:val="both"/>
      </w:pPr>
      <w:r>
        <w:rPr>
          <w:rFonts w:ascii="Times New Roman"/>
          <w:b w:val="false"/>
          <w:i w:val="false"/>
          <w:color w:val="000000"/>
          <w:sz w:val="28"/>
        </w:rPr>
        <w:t>
      2) ауыл шаруашылығы жануарларын бірдейлендірді жүргізуге арналған бұйымдар (құралдар) үлгілері – радио жиілікті белгісі бар сырғалар, чиптер, болюстар www.icar.org сайтында ISO 11784 және ISO 11785 стандарттарына сәйкестігіне сертификатталған ICAR құрылғыларының RFID кестесінде жарияланады.</w:t>
      </w:r>
    </w:p>
    <w:p>
      <w:pPr>
        <w:spacing w:after="0"/>
        <w:ind w:left="0"/>
        <w:jc w:val="both"/>
      </w:pPr>
      <w:r>
        <w:rPr>
          <w:rFonts w:ascii="Times New Roman"/>
          <w:b w:val="false"/>
          <w:i w:val="false"/>
          <w:color w:val="000000"/>
          <w:sz w:val="28"/>
        </w:rPr>
        <w:t>
      Ірі және ұсақ ауыл шаруашылығы жануарларының құлағына ілінетін аспалы сырғалар мына сипаттамаларға ие:</w:t>
      </w:r>
    </w:p>
    <w:p>
      <w:pPr>
        <w:spacing w:after="0"/>
        <w:ind w:left="0"/>
        <w:jc w:val="both"/>
      </w:pPr>
      <w:r>
        <w:rPr>
          <w:rFonts w:ascii="Times New Roman"/>
          <w:b w:val="false"/>
          <w:i w:val="false"/>
          <w:color w:val="000000"/>
          <w:sz w:val="28"/>
        </w:rPr>
        <w:t>
      аспалы сырғаның конструкциясы жануарлардың құлағына бекіткеннен кейін, оған зиян келтірмейді;</w:t>
      </w:r>
    </w:p>
    <w:p>
      <w:pPr>
        <w:spacing w:after="0"/>
        <w:ind w:left="0"/>
        <w:jc w:val="both"/>
      </w:pPr>
      <w:r>
        <w:rPr>
          <w:rFonts w:ascii="Times New Roman"/>
          <w:b w:val="false"/>
          <w:i w:val="false"/>
          <w:color w:val="000000"/>
          <w:sz w:val="28"/>
        </w:rPr>
        <w:t>
      оларды қайта қолдануға болмайды;</w:t>
      </w:r>
    </w:p>
    <w:p>
      <w:pPr>
        <w:spacing w:after="0"/>
        <w:ind w:left="0"/>
        <w:jc w:val="both"/>
      </w:pPr>
      <w:r>
        <w:rPr>
          <w:rFonts w:ascii="Times New Roman"/>
          <w:b w:val="false"/>
          <w:i w:val="false"/>
          <w:color w:val="000000"/>
          <w:sz w:val="28"/>
        </w:rPr>
        <w:t>
      сырғаның артқы бөлігінің ішкі жағында қатты сақина тәріздес кертіктің ұшы және сырғаның беткі бөлігінің ішкі жағында құлақ сырғасын шешкен кезде оның бұзылуын қамтамасыз ететін тығыздағыш сақина болады;</w:t>
      </w:r>
    </w:p>
    <w:p>
      <w:pPr>
        <w:spacing w:after="0"/>
        <w:ind w:left="0"/>
        <w:jc w:val="both"/>
      </w:pPr>
      <w:r>
        <w:rPr>
          <w:rFonts w:ascii="Times New Roman"/>
          <w:b w:val="false"/>
          <w:i w:val="false"/>
          <w:color w:val="000000"/>
          <w:sz w:val="28"/>
        </w:rPr>
        <w:t>
      полимерлі материалдан жасалған және сыртқы әсерлерге төзімді;</w:t>
      </w:r>
    </w:p>
    <w:p>
      <w:pPr>
        <w:spacing w:after="0"/>
        <w:ind w:left="0"/>
        <w:jc w:val="both"/>
      </w:pPr>
      <w:r>
        <w:rPr>
          <w:rFonts w:ascii="Times New Roman"/>
          <w:b w:val="false"/>
          <w:i w:val="false"/>
          <w:color w:val="000000"/>
          <w:sz w:val="28"/>
        </w:rPr>
        <w:t>
      өшпейтін жазулары бар және жануардың бүкіл өмірі бойы оқылады;</w:t>
      </w:r>
    </w:p>
    <w:p>
      <w:pPr>
        <w:spacing w:after="0"/>
        <w:ind w:left="0"/>
        <w:jc w:val="both"/>
      </w:pPr>
      <w:r>
        <w:rPr>
          <w:rFonts w:ascii="Times New Roman"/>
          <w:b w:val="false"/>
          <w:i w:val="false"/>
          <w:color w:val="000000"/>
          <w:sz w:val="28"/>
        </w:rPr>
        <w:t>
      сары түсті.</w:t>
      </w:r>
    </w:p>
    <w:p>
      <w:pPr>
        <w:spacing w:after="0"/>
        <w:ind w:left="0"/>
        <w:jc w:val="both"/>
      </w:pPr>
      <w:r>
        <w:rPr>
          <w:rFonts w:ascii="Times New Roman"/>
          <w:b w:val="false"/>
          <w:i w:val="false"/>
          <w:color w:val="000000"/>
          <w:sz w:val="28"/>
        </w:rPr>
        <w:t>
      Ірі және ұсақ ауыл шаруашылығы жануарларының құлағына ілінетін аспалы сырғаларға мыналар жазылады:</w:t>
      </w:r>
    </w:p>
    <w:p>
      <w:pPr>
        <w:spacing w:after="0"/>
        <w:ind w:left="0"/>
        <w:jc w:val="both"/>
      </w:pPr>
      <w:r>
        <w:rPr>
          <w:rFonts w:ascii="Times New Roman"/>
          <w:b w:val="false"/>
          <w:i w:val="false"/>
          <w:color w:val="000000"/>
          <w:sz w:val="28"/>
        </w:rPr>
        <w:t>
      Ауыл шаруашылығы жануарларын бірдейлендіру қағидаларының (бұдан әрі – Қағида) 3, 4-тармақтарына сәйкес ауыл шаруашылығы жануарларының жеке нөмірі аспалы сырғаның беткі бөлігінің сыртқы жағында, ауыл шаруашылығы жануарларының реттік нөмірі артқы бөліктің ішкі жағында;</w:t>
      </w:r>
    </w:p>
    <w:p>
      <w:pPr>
        <w:spacing w:after="0"/>
        <w:ind w:left="0"/>
        <w:jc w:val="both"/>
      </w:pPr>
      <w:r>
        <w:rPr>
          <w:rFonts w:ascii="Times New Roman"/>
          <w:b w:val="false"/>
          <w:i w:val="false"/>
          <w:color w:val="000000"/>
          <w:sz w:val="28"/>
        </w:rPr>
        <w:t>
      штрих-код аспалы сырғаның беткі бөлігінің сыртқы жағында. Штрих-кодта осы Қағидаларға 1-қосымшаға сәйкес сандық кодты пайдалана отырып, ауыл шаруашылығы жануарларының жеке нөмірі он төрт символмен* кодталған. Жеке және реттік нөмірдің, штрих-кодтың орналасуы осы қосымшаның 1 және 2-суретерде көрсетілген;</w:t>
      </w:r>
    </w:p>
    <w:p>
      <w:pPr>
        <w:spacing w:after="0"/>
        <w:ind w:left="0"/>
        <w:jc w:val="both"/>
      </w:pPr>
      <w:r>
        <w:rPr>
          <w:rFonts w:ascii="Times New Roman"/>
          <w:b w:val="false"/>
          <w:i w:val="false"/>
          <w:color w:val="000000"/>
          <w:sz w:val="28"/>
        </w:rPr>
        <w:t>
      сырғаның әрбір бөлігінде өндірушінің сауда маркасы (сауда белгісі) және өндірілген күні (айы, жылы).</w:t>
      </w:r>
    </w:p>
    <w:p>
      <w:pPr>
        <w:spacing w:after="0"/>
        <w:ind w:left="0"/>
        <w:jc w:val="both"/>
      </w:pPr>
      <w:r>
        <w:rPr>
          <w:rFonts w:ascii="Times New Roman"/>
          <w:b w:val="false"/>
          <w:i w:val="false"/>
          <w:color w:val="000000"/>
          <w:sz w:val="28"/>
        </w:rPr>
        <w:t>
      Ескертпе: * ауыл шаруашылығы жануарларының жеке нөмірінің он төрт символы мыналардан тұрады:</w:t>
      </w:r>
    </w:p>
    <w:p>
      <w:pPr>
        <w:spacing w:after="0"/>
        <w:ind w:left="0"/>
        <w:jc w:val="both"/>
      </w:pPr>
      <w:r>
        <w:rPr>
          <w:rFonts w:ascii="Times New Roman"/>
          <w:b w:val="false"/>
          <w:i w:val="false"/>
          <w:color w:val="000000"/>
          <w:sz w:val="28"/>
        </w:rPr>
        <w:t>
      алғашқы үш символ – Қазақстан Республикасының сандық коды (ISO – Стандарттау жөніндегі халықаралық ұйымға сәйкес Қазақстан Республикасының коды - 398);</w:t>
      </w:r>
    </w:p>
    <w:p>
      <w:pPr>
        <w:spacing w:after="0"/>
        <w:ind w:left="0"/>
        <w:jc w:val="both"/>
      </w:pPr>
      <w:r>
        <w:rPr>
          <w:rFonts w:ascii="Times New Roman"/>
          <w:b w:val="false"/>
          <w:i w:val="false"/>
          <w:color w:val="000000"/>
          <w:sz w:val="28"/>
        </w:rPr>
        <w:t>
      төртінші және бесінші символдар – облыстың, республикалық маңызы бар қаланың, астананың сандық коды;</w:t>
      </w:r>
    </w:p>
    <w:p>
      <w:pPr>
        <w:spacing w:after="0"/>
        <w:ind w:left="0"/>
        <w:jc w:val="both"/>
      </w:pPr>
      <w:r>
        <w:rPr>
          <w:rFonts w:ascii="Times New Roman"/>
          <w:b w:val="false"/>
          <w:i w:val="false"/>
          <w:color w:val="000000"/>
          <w:sz w:val="28"/>
        </w:rPr>
        <w:t>
      алтыншы символ – ауыл шаруашылығы жануары түрінің сандық коды;</w:t>
      </w:r>
    </w:p>
    <w:p>
      <w:pPr>
        <w:spacing w:after="0"/>
        <w:ind w:left="0"/>
        <w:jc w:val="both"/>
      </w:pPr>
      <w:r>
        <w:rPr>
          <w:rFonts w:ascii="Times New Roman"/>
          <w:b w:val="false"/>
          <w:i w:val="false"/>
          <w:color w:val="000000"/>
          <w:sz w:val="28"/>
        </w:rPr>
        <w:t>
      жетіден он төртіншіге дейінгі символдар – ауыл шаруашылығы жануарының реттік нөмірі.</w:t>
      </w:r>
    </w:p>
    <w:p>
      <w:pPr>
        <w:spacing w:after="0"/>
        <w:ind w:left="0"/>
        <w:jc w:val="both"/>
      </w:pPr>
      <w:r>
        <w:rPr>
          <w:rFonts w:ascii="Times New Roman"/>
          <w:b w:val="false"/>
          <w:i w:val="false"/>
          <w:color w:val="000000"/>
          <w:sz w:val="28"/>
        </w:rPr>
        <w:t>
      Сырғалардағы радиожиіліктің белгілері, чиптер мен болюстер ISO 11784 және ISO 11785 халықаралық стандтарттарына сәйкес келеді.</w:t>
      </w:r>
    </w:p>
    <w:p>
      <w:pPr>
        <w:spacing w:after="0"/>
        <w:ind w:left="0"/>
        <w:jc w:val="both"/>
      </w:pPr>
      <w:r>
        <w:rPr>
          <w:rFonts w:ascii="Times New Roman"/>
          <w:b w:val="false"/>
          <w:i w:val="false"/>
          <w:color w:val="000000"/>
          <w:sz w:val="28"/>
        </w:rPr>
        <w:t>
      Таңбалардың мөлшері: ересек ауыл шаруашылығы жануары үшін – биіктігі 8 см-ден, ені 5 см-ден; жас төлдер үшін биіктігі - 5 см-ден, ені 3 см-ден аспайды. Ыстық таңбалауға арналған таңбаны ені 18-30 мм, қалыңдығы 3 мм беті тегіс жалпақ темірден дайындайды. Суықпен таңбалау кезінде сандардың стандартты мөлшері пайдаланылады.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 жануарларын</w:t>
            </w:r>
            <w:r>
              <w:br/>
            </w:r>
            <w:r>
              <w:rPr>
                <w:rFonts w:ascii="Times New Roman"/>
                <w:b w:val="false"/>
                <w:i w:val="false"/>
                <w:color w:val="000000"/>
                <w:sz w:val="20"/>
              </w:rPr>
              <w:t>бірдейлендіру қағидаларына</w:t>
            </w:r>
            <w:r>
              <w:br/>
            </w:r>
            <w:r>
              <w:rPr>
                <w:rFonts w:ascii="Times New Roman"/>
                <w:b w:val="false"/>
                <w:i w:val="false"/>
                <w:color w:val="000000"/>
                <w:sz w:val="20"/>
              </w:rPr>
              <w:t>5-қосымша</w:t>
            </w:r>
          </w:p>
        </w:tc>
      </w:tr>
    </w:tbl>
    <w:bookmarkStart w:name="z99" w:id="70"/>
    <w:p>
      <w:pPr>
        <w:spacing w:after="0"/>
        <w:ind w:left="0"/>
        <w:jc w:val="both"/>
      </w:pPr>
      <w:r>
        <w:rPr>
          <w:rFonts w:ascii="Times New Roman"/>
          <w:b w:val="false"/>
          <w:i w:val="false"/>
          <w:color w:val="000000"/>
          <w:sz w:val="28"/>
        </w:rPr>
        <w:t>
      Нысан</w:t>
      </w:r>
    </w:p>
    <w:bookmarkEnd w:id="70"/>
    <w:bookmarkStart w:name="z100" w:id="71"/>
    <w:p>
      <w:pPr>
        <w:spacing w:after="0"/>
        <w:ind w:left="0"/>
        <w:jc w:val="left"/>
      </w:pPr>
      <w:r>
        <w:rPr>
          <w:rFonts w:ascii="Times New Roman"/>
          <w:b/>
          <w:i w:val="false"/>
          <w:color w:val="000000"/>
        </w:rPr>
        <w:t xml:space="preserve"> Ауыл шаруашылығы жануарларын бірдейлендіруді жүргізу туралы</w:t>
      </w:r>
      <w:r>
        <w:br/>
      </w:r>
      <w:r>
        <w:rPr>
          <w:rFonts w:ascii="Times New Roman"/>
          <w:b/>
          <w:i w:val="false"/>
          <w:color w:val="000000"/>
        </w:rPr>
        <w:t>ведомость</w:t>
      </w:r>
    </w:p>
    <w:bookmarkEnd w:id="7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66"/>
        <w:gridCol w:w="3648"/>
        <w:gridCol w:w="1532"/>
        <w:gridCol w:w="1475"/>
        <w:gridCol w:w="617"/>
        <w:gridCol w:w="445"/>
        <w:gridCol w:w="617"/>
        <w:gridCol w:w="446"/>
        <w:gridCol w:w="274"/>
        <w:gridCol w:w="274"/>
        <w:gridCol w:w="446"/>
        <w:gridCol w:w="274"/>
        <w:gridCol w:w="274"/>
        <w:gridCol w:w="618"/>
        <w:gridCol w:w="619"/>
        <w:gridCol w:w="275"/>
      </w:tblGrid>
      <w:tr>
        <w:trPr>
          <w:trHeight w:val="30" w:hRule="atLeast"/>
        </w:trPr>
        <w:tc>
          <w:tcPr>
            <w:tcW w:w="4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r>
              <w:br/>
            </w:r>
            <w:r>
              <w:rPr>
                <w:rFonts w:ascii="Times New Roman"/>
                <w:b w:val="false"/>
                <w:i w:val="false"/>
                <w:color w:val="000000"/>
                <w:sz w:val="20"/>
              </w:rPr>
              <w:t>
№</w:t>
            </w:r>
          </w:p>
        </w:tc>
        <w:tc>
          <w:tcPr>
            <w:tcW w:w="364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 иесінің тегі аты, әкесінің аты (болған кезде)немесе ауыл шаруашылығы жануары тиесілі заңды тұлғаның атауы</w:t>
            </w:r>
          </w:p>
        </w:tc>
        <w:tc>
          <w:tcPr>
            <w:tcW w:w="153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Меншік иесінің мекен-жайы немесе заңды тұлғаның атауы</w:t>
            </w:r>
          </w:p>
        </w:tc>
        <w:tc>
          <w:tcPr>
            <w:tcW w:w="14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өсіруді жүзеге асыратын өндіріс объектісінің есептік нөмірі</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 туралы деректер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Қайталап бірдейлендіру</w:t>
            </w:r>
          </w:p>
        </w:tc>
        <w:tc>
          <w:tcPr>
            <w:tcW w:w="2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Бірдейлендіру жүргізілген күн</w:t>
            </w:r>
          </w:p>
        </w:tc>
        <w:tc>
          <w:tcPr>
            <w:tcW w:w="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Бірдейлендіру нөмірі</w:t>
            </w: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Енесінің бірдейлендіру нөмірі</w:t>
            </w:r>
          </w:p>
        </w:tc>
        <w:tc>
          <w:tcPr>
            <w:tcW w:w="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Бірдейлендіру әдісі</w:t>
            </w:r>
          </w:p>
        </w:tc>
        <w:tc>
          <w:tcPr>
            <w:tcW w:w="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Түрі</w:t>
            </w:r>
          </w:p>
        </w:tc>
        <w:tc>
          <w:tcPr>
            <w:tcW w:w="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w:t>
            </w:r>
          </w:p>
        </w:tc>
        <w:tc>
          <w:tcPr>
            <w:tcW w:w="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Малдың түсі</w:t>
            </w:r>
          </w:p>
        </w:tc>
        <w:tc>
          <w:tcPr>
            <w:tcW w:w="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w:t>
            </w:r>
          </w:p>
        </w:tc>
        <w:tc>
          <w:tcPr>
            <w:tcW w:w="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w:t>
            </w:r>
          </w:p>
        </w:tc>
        <w:tc>
          <w:tcPr>
            <w:tcW w:w="6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бірдейлендіру нөмірі</w:t>
            </w:r>
          </w:p>
        </w:tc>
        <w:tc>
          <w:tcPr>
            <w:tcW w:w="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Қайталап бірдейлендіру себебі</w:t>
            </w:r>
          </w:p>
        </w:tc>
        <w:tc>
          <w:tcPr>
            <w:tcW w:w="0" w:type="auto"/>
            <w:vMerge/>
            <w:tcBorders>
              <w:top w:val="nil"/>
              <w:left w:val="single" w:color="cfcfcf" w:sz="5"/>
              <w:bottom w:val="single" w:color="cfcfcf" w:sz="5"/>
              <w:right w:val="single" w:color="cfcfcf" w:sz="5"/>
            </w:tcBorders>
          </w:tcPr>
          <w:p/>
        </w:tc>
      </w:tr>
      <w:tr>
        <w:trPr>
          <w:trHeight w:val="30" w:hRule="atLeast"/>
        </w:trPr>
        <w:tc>
          <w:tcPr>
            <w:tcW w:w="4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Ведомость жасалған күн 20__ жылы____ ___________</w:t>
      </w:r>
    </w:p>
    <w:p>
      <w:pPr>
        <w:spacing w:after="0"/>
        <w:ind w:left="0"/>
        <w:jc w:val="both"/>
      </w:pPr>
      <w:r>
        <w:rPr>
          <w:rFonts w:ascii="Times New Roman"/>
          <w:b w:val="false"/>
          <w:i w:val="false"/>
          <w:color w:val="000000"/>
          <w:sz w:val="28"/>
        </w:rPr>
        <w:t>
      Ветеринариялық дәрігер_______________________________________________</w:t>
      </w:r>
    </w:p>
    <w:p>
      <w:pPr>
        <w:spacing w:after="0"/>
        <w:ind w:left="0"/>
        <w:jc w:val="both"/>
      </w:pPr>
      <w:r>
        <w:rPr>
          <w:rFonts w:ascii="Times New Roman"/>
          <w:b w:val="false"/>
          <w:i w:val="false"/>
          <w:color w:val="000000"/>
          <w:sz w:val="28"/>
        </w:rPr>
        <w:t>
       (тегі, аты, әкесінің аты (болған кезде), қолы)</w:t>
      </w:r>
    </w:p>
    <w:p>
      <w:pPr>
        <w:spacing w:after="0"/>
        <w:ind w:left="0"/>
        <w:jc w:val="both"/>
      </w:pPr>
      <w:r>
        <w:rPr>
          <w:rFonts w:ascii="Times New Roman"/>
          <w:b w:val="false"/>
          <w:i w:val="false"/>
          <w:color w:val="000000"/>
          <w:sz w:val="28"/>
        </w:rPr>
        <w:t>
      Мөрдің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w:t>
            </w:r>
            <w:r>
              <w:br/>
            </w:r>
            <w:r>
              <w:rPr>
                <w:rFonts w:ascii="Times New Roman"/>
                <w:b w:val="false"/>
                <w:i w:val="false"/>
                <w:color w:val="000000"/>
                <w:sz w:val="20"/>
              </w:rPr>
              <w:t>жануарларын бірдейлендіру</w:t>
            </w:r>
            <w:r>
              <w:br/>
            </w:r>
            <w:r>
              <w:rPr>
                <w:rFonts w:ascii="Times New Roman"/>
                <w:b w:val="false"/>
                <w:i w:val="false"/>
                <w:color w:val="000000"/>
                <w:sz w:val="20"/>
              </w:rPr>
              <w:t xml:space="preserve">қағидаларына </w:t>
            </w:r>
            <w:r>
              <w:br/>
            </w:r>
            <w:r>
              <w:rPr>
                <w:rFonts w:ascii="Times New Roman"/>
                <w:b w:val="false"/>
                <w:i w:val="false"/>
                <w:color w:val="000000"/>
                <w:sz w:val="20"/>
              </w:rPr>
              <w:t>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both"/>
      </w:pPr>
      <w:r>
        <w:rPr>
          <w:rFonts w:ascii="Times New Roman"/>
          <w:b w:val="false"/>
          <w:i w:val="false"/>
          <w:color w:val="000000"/>
          <w:sz w:val="28"/>
        </w:rPr>
        <w:t>
      ____________________________</w:t>
      </w:r>
      <w:r>
        <w:br/>
      </w:r>
      <w:r>
        <w:rPr>
          <w:rFonts w:ascii="Times New Roman"/>
          <w:b w:val="false"/>
          <w:i w:val="false"/>
          <w:color w:val="000000"/>
          <w:sz w:val="28"/>
        </w:rPr>
        <w:t xml:space="preserve">(облыстың, республикалық </w:t>
      </w:r>
      <w:r>
        <w:br/>
      </w:r>
      <w:r>
        <w:rPr>
          <w:rFonts w:ascii="Times New Roman"/>
          <w:b w:val="false"/>
          <w:i w:val="false"/>
          <w:color w:val="000000"/>
          <w:sz w:val="28"/>
        </w:rPr>
        <w:t xml:space="preserve">маңызы бар қаланың, астананың </w:t>
      </w:r>
      <w:r>
        <w:br/>
      </w:r>
      <w:r>
        <w:rPr>
          <w:rFonts w:ascii="Times New Roman"/>
          <w:b w:val="false"/>
          <w:i w:val="false"/>
          <w:color w:val="000000"/>
          <w:sz w:val="28"/>
        </w:rPr>
        <w:t xml:space="preserve">жергілікті атқарушы органы </w:t>
      </w:r>
      <w:r>
        <w:br/>
      </w:r>
      <w:r>
        <w:rPr>
          <w:rFonts w:ascii="Times New Roman"/>
          <w:b w:val="false"/>
          <w:i w:val="false"/>
          <w:color w:val="000000"/>
          <w:sz w:val="28"/>
        </w:rPr>
        <w:t xml:space="preserve">құрған ветеринариялық </w:t>
      </w:r>
      <w:r>
        <w:br/>
      </w:r>
      <w:r>
        <w:rPr>
          <w:rFonts w:ascii="Times New Roman"/>
          <w:b w:val="false"/>
          <w:i w:val="false"/>
          <w:color w:val="000000"/>
          <w:sz w:val="28"/>
        </w:rPr>
        <w:t>ұйымның атауы)</w:t>
      </w:r>
      <w:r>
        <w:br/>
      </w:r>
      <w:r>
        <w:rPr>
          <w:rFonts w:ascii="Times New Roman"/>
          <w:b w:val="false"/>
          <w:i w:val="false"/>
          <w:color w:val="000000"/>
          <w:sz w:val="28"/>
        </w:rPr>
        <w:t>кімнен ______________________</w:t>
      </w:r>
      <w:r>
        <w:br/>
      </w:r>
      <w:r>
        <w:rPr>
          <w:rFonts w:ascii="Times New Roman"/>
          <w:b w:val="false"/>
          <w:i w:val="false"/>
          <w:color w:val="000000"/>
          <w:sz w:val="28"/>
        </w:rPr>
        <w:t xml:space="preserve">(жеке тұлғаның аты, әкесінің </w:t>
      </w:r>
      <w:r>
        <w:br/>
      </w:r>
      <w:r>
        <w:rPr>
          <w:rFonts w:ascii="Times New Roman"/>
          <w:b w:val="false"/>
          <w:i w:val="false"/>
          <w:color w:val="000000"/>
          <w:sz w:val="28"/>
        </w:rPr>
        <w:t xml:space="preserve">аты (бар болса), тегі, жеке </w:t>
      </w:r>
      <w:r>
        <w:br/>
      </w:r>
      <w:r>
        <w:rPr>
          <w:rFonts w:ascii="Times New Roman"/>
          <w:b w:val="false"/>
          <w:i w:val="false"/>
          <w:color w:val="000000"/>
          <w:sz w:val="28"/>
        </w:rPr>
        <w:t xml:space="preserve">сәйкестендіру нөмірі/заңды </w:t>
      </w:r>
      <w:r>
        <w:br/>
      </w:r>
      <w:r>
        <w:rPr>
          <w:rFonts w:ascii="Times New Roman"/>
          <w:b w:val="false"/>
          <w:i w:val="false"/>
          <w:color w:val="000000"/>
          <w:sz w:val="28"/>
        </w:rPr>
        <w:t>тұлғаның атауы, бизнес-</w:t>
      </w:r>
      <w:r>
        <w:br/>
      </w:r>
      <w:r>
        <w:rPr>
          <w:rFonts w:ascii="Times New Roman"/>
          <w:b w:val="false"/>
          <w:i w:val="false"/>
          <w:color w:val="000000"/>
          <w:sz w:val="28"/>
        </w:rPr>
        <w:t>сәйкестендіру нөмірі)</w:t>
      </w:r>
      <w:r>
        <w:br/>
      </w:r>
      <w:r>
        <w:rPr>
          <w:rFonts w:ascii="Times New Roman"/>
          <w:b w:val="false"/>
          <w:i w:val="false"/>
          <w:color w:val="000000"/>
          <w:sz w:val="28"/>
        </w:rPr>
        <w:t>Мекенжайы _________________</w:t>
      </w:r>
      <w:r>
        <w:br/>
      </w:r>
      <w:r>
        <w:rPr>
          <w:rFonts w:ascii="Times New Roman"/>
          <w:b w:val="false"/>
          <w:i w:val="false"/>
          <w:color w:val="000000"/>
          <w:sz w:val="28"/>
        </w:rPr>
        <w:t>_______________________</w:t>
      </w:r>
    </w:p>
    <w:bookmarkStart w:name="z103" w:id="72"/>
    <w:p>
      <w:pPr>
        <w:spacing w:after="0"/>
        <w:ind w:left="0"/>
        <w:jc w:val="left"/>
      </w:pPr>
      <w:r>
        <w:rPr>
          <w:rFonts w:ascii="Times New Roman"/>
          <w:b/>
          <w:i w:val="false"/>
          <w:color w:val="000000"/>
        </w:rPr>
        <w:t xml:space="preserve"> Өтініш</w:t>
      </w:r>
    </w:p>
    <w:bookmarkEnd w:id="72"/>
    <w:p>
      <w:pPr>
        <w:spacing w:after="0"/>
        <w:ind w:left="0"/>
        <w:jc w:val="both"/>
      </w:pPr>
      <w:r>
        <w:rPr>
          <w:rFonts w:ascii="Times New Roman"/>
          <w:b w:val="false"/>
          <w:i w:val="false"/>
          <w:color w:val="ff0000"/>
          <w:sz w:val="28"/>
        </w:rPr>
        <w:t xml:space="preserve">
      Ескерту. 6-қосымша жаңа редакцияда - ҚР Ауыл шаруашылығы министрінің 30.12.2020 </w:t>
      </w:r>
      <w:r>
        <w:rPr>
          <w:rFonts w:ascii="Times New Roman"/>
          <w:b w:val="false"/>
          <w:i w:val="false"/>
          <w:color w:val="ff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Ауыл шаруашылығы жануарларын бірдейлендіруді жүргізу нәтижелері бойынша ветеринариялық паспорт беруді сұраймын.</w:t>
      </w:r>
    </w:p>
    <w:p>
      <w:pPr>
        <w:spacing w:after="0"/>
        <w:ind w:left="0"/>
        <w:jc w:val="both"/>
      </w:pPr>
      <w:r>
        <w:rPr>
          <w:rFonts w:ascii="Times New Roman"/>
          <w:b w:val="false"/>
          <w:i w:val="false"/>
          <w:color w:val="000000"/>
          <w:sz w:val="28"/>
        </w:rPr>
        <w:t>
      Жануардың түрі _____________________________________________</w:t>
      </w:r>
    </w:p>
    <w:p>
      <w:pPr>
        <w:spacing w:after="0"/>
        <w:ind w:left="0"/>
        <w:jc w:val="both"/>
      </w:pPr>
      <w:r>
        <w:rPr>
          <w:rFonts w:ascii="Times New Roman"/>
          <w:b w:val="false"/>
          <w:i w:val="false"/>
          <w:color w:val="000000"/>
          <w:sz w:val="28"/>
        </w:rPr>
        <w:t>
      Жануардың саны _______________________________________</w:t>
      </w:r>
    </w:p>
    <w:p>
      <w:pPr>
        <w:spacing w:after="0"/>
        <w:ind w:left="0"/>
        <w:jc w:val="both"/>
      </w:pPr>
      <w:r>
        <w:rPr>
          <w:rFonts w:ascii="Times New Roman"/>
          <w:b w:val="false"/>
          <w:i w:val="false"/>
          <w:color w:val="000000"/>
          <w:sz w:val="28"/>
        </w:rPr>
        <w:t>
      Ауыл шаруашылығы жануарының жеке нөмірі __________</w:t>
      </w:r>
    </w:p>
    <w:p>
      <w:pPr>
        <w:spacing w:after="0"/>
        <w:ind w:left="0"/>
        <w:jc w:val="both"/>
      </w:pPr>
      <w:r>
        <w:rPr>
          <w:rFonts w:ascii="Times New Roman"/>
          <w:b w:val="false"/>
          <w:i w:val="false"/>
          <w:color w:val="000000"/>
          <w:sz w:val="28"/>
        </w:rPr>
        <w:t>
      Бірдейлендіру тәсілі (сырғалау, таңба басу, чип салу, татуировка) (керегінің астын сызу).</w:t>
      </w:r>
    </w:p>
    <w:p>
      <w:pPr>
        <w:spacing w:after="0"/>
        <w:ind w:left="0"/>
        <w:jc w:val="both"/>
      </w:pPr>
      <w:r>
        <w:rPr>
          <w:rFonts w:ascii="Times New Roman"/>
          <w:b w:val="false"/>
          <w:i w:val="false"/>
          <w:color w:val="000000"/>
          <w:sz w:val="28"/>
        </w:rPr>
        <w:t>
      Байланыс телефондары _________ Электронды мекенжайы _________</w:t>
      </w:r>
    </w:p>
    <w:p>
      <w:pPr>
        <w:spacing w:after="0"/>
        <w:ind w:left="0"/>
        <w:jc w:val="both"/>
      </w:pPr>
      <w:r>
        <w:rPr>
          <w:rFonts w:ascii="Times New Roman"/>
          <w:b w:val="false"/>
          <w:i w:val="false"/>
          <w:color w:val="000000"/>
          <w:sz w:val="28"/>
        </w:rPr>
        <w:t>
      Ұсынылған ақпараттың дұрыстығын растаймын, дұрыс емес мәліметтер ұсынғаным үшін Қазақстан Республикасының заңнамасына сәйкес жауапкершілік туралы хабардармын және заңмен қорғалатын құпияны қамтитын мәліметтерді пайдалануға, сондай-ақ дербес деректерді жинауға, өңдеуге келісім беремін.</w:t>
      </w:r>
    </w:p>
    <w:p>
      <w:pPr>
        <w:spacing w:after="0"/>
        <w:ind w:left="0"/>
        <w:jc w:val="both"/>
      </w:pPr>
      <w:r>
        <w:rPr>
          <w:rFonts w:ascii="Times New Roman"/>
          <w:b w:val="false"/>
          <w:i w:val="false"/>
          <w:color w:val="000000"/>
          <w:sz w:val="28"/>
        </w:rPr>
        <w:t>
      Қолы/ Көрсетілетін қызметті алушының немесе оның өкілінің электрондық цифрлық қолтаңбасы</w:t>
      </w:r>
    </w:p>
    <w:p>
      <w:pPr>
        <w:spacing w:after="0"/>
        <w:ind w:left="0"/>
        <w:jc w:val="both"/>
      </w:pPr>
      <w:r>
        <w:rPr>
          <w:rFonts w:ascii="Times New Roman"/>
          <w:b w:val="false"/>
          <w:i w:val="false"/>
          <w:color w:val="000000"/>
          <w:sz w:val="28"/>
        </w:rPr>
        <w:t xml:space="preserve">
      _______________________________________________________ </w:t>
      </w:r>
    </w:p>
    <w:p>
      <w:pPr>
        <w:spacing w:after="0"/>
        <w:ind w:left="0"/>
        <w:jc w:val="both"/>
      </w:pPr>
      <w:r>
        <w:rPr>
          <w:rFonts w:ascii="Times New Roman"/>
          <w:b w:val="false"/>
          <w:i w:val="false"/>
          <w:color w:val="000000"/>
          <w:sz w:val="28"/>
        </w:rPr>
        <w:t>
      (аты, әкесінің аты (бар болса), тегі)</w:t>
      </w:r>
    </w:p>
    <w:p>
      <w:pPr>
        <w:spacing w:after="0"/>
        <w:ind w:left="0"/>
        <w:jc w:val="both"/>
      </w:pPr>
      <w:r>
        <w:rPr>
          <w:rFonts w:ascii="Times New Roman"/>
          <w:b w:val="false"/>
          <w:i w:val="false"/>
          <w:color w:val="000000"/>
          <w:sz w:val="28"/>
        </w:rPr>
        <w:t>
      Күні 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w:t>
            </w:r>
            <w:r>
              <w:br/>
            </w:r>
            <w:r>
              <w:rPr>
                <w:rFonts w:ascii="Times New Roman"/>
                <w:b w:val="false"/>
                <w:i w:val="false"/>
                <w:color w:val="000000"/>
                <w:sz w:val="20"/>
              </w:rPr>
              <w:t>жануарларын бірдейлендіру</w:t>
            </w:r>
            <w:r>
              <w:br/>
            </w:r>
            <w:r>
              <w:rPr>
                <w:rFonts w:ascii="Times New Roman"/>
                <w:b w:val="false"/>
                <w:i w:val="false"/>
                <w:color w:val="000000"/>
                <w:sz w:val="20"/>
              </w:rPr>
              <w:t xml:space="preserve">қағидаларына </w:t>
            </w:r>
            <w:r>
              <w:br/>
            </w:r>
            <w:r>
              <w:rPr>
                <w:rFonts w:ascii="Times New Roman"/>
                <w:b w:val="false"/>
                <w:i w:val="false"/>
                <w:color w:val="000000"/>
                <w:sz w:val="20"/>
              </w:rPr>
              <w:t>6-1-қосымша</w:t>
            </w:r>
          </w:p>
        </w:tc>
      </w:tr>
    </w:tbl>
    <w:bookmarkStart w:name="z123" w:id="73"/>
    <w:p>
      <w:pPr>
        <w:spacing w:after="0"/>
        <w:ind w:left="0"/>
        <w:jc w:val="left"/>
      </w:pPr>
      <w:r>
        <w:rPr>
          <w:rFonts w:ascii="Times New Roman"/>
          <w:b/>
          <w:i w:val="false"/>
          <w:color w:val="000000"/>
        </w:rPr>
        <w:t xml:space="preserve"> "Ветеринариялық паспорт беру" мемлекеттік көрсетілетін қызмет стандарты</w:t>
      </w:r>
    </w:p>
    <w:bookmarkEnd w:id="73"/>
    <w:p>
      <w:pPr>
        <w:spacing w:after="0"/>
        <w:ind w:left="0"/>
        <w:jc w:val="both"/>
      </w:pPr>
      <w:r>
        <w:rPr>
          <w:rFonts w:ascii="Times New Roman"/>
          <w:b w:val="false"/>
          <w:i w:val="false"/>
          <w:color w:val="ff0000"/>
          <w:sz w:val="28"/>
        </w:rPr>
        <w:t xml:space="preserve">
      Ескерту. Қағидалар 6-1-қосымшамен толықтырылды - ҚР Ауыл шаруашылығы министрінің 30.12.2020 </w:t>
      </w:r>
      <w:r>
        <w:rPr>
          <w:rFonts w:ascii="Times New Roman"/>
          <w:b w:val="false"/>
          <w:i w:val="false"/>
          <w:color w:val="ff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39"/>
        <w:gridCol w:w="1990"/>
        <w:gridCol w:w="9771"/>
      </w:tblGrid>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облыстардың, Нұр-сұлтан, Алматы және Шымкент қалаларының жергілікті атқарушы органдары құрған мемлекеттік ветеринариялық ұйымдар (бұдан әрі – көрсетілетін қызметті беруші) көрсетеді.</w:t>
            </w:r>
          </w:p>
        </w:tc>
      </w:tr>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Өтінішті қабылдау және мемлекеттік қызмет көрсету нәтижесін беру:</w:t>
            </w:r>
            <w:r>
              <w:br/>
            </w:r>
            <w:r>
              <w:rPr>
                <w:rFonts w:ascii="Times New Roman"/>
                <w:b w:val="false"/>
                <w:i w:val="false"/>
                <w:color w:val="000000"/>
                <w:sz w:val="20"/>
              </w:rPr>
              <w:t>
1) көрсетілетін қызметті беруші;</w:t>
            </w:r>
            <w:r>
              <w:br/>
            </w:r>
            <w:r>
              <w:rPr>
                <w:rFonts w:ascii="Times New Roman"/>
                <w:b w:val="false"/>
                <w:i w:val="false"/>
                <w:color w:val="000000"/>
                <w:sz w:val="20"/>
              </w:rPr>
              <w:t>
2) www. egov. kz "электрондық үкімет" веб-порталы (бұдан әрі – портал) арқылы жүзеге асырылады.</w:t>
            </w:r>
          </w:p>
        </w:tc>
      </w:tr>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ветеринариялық паспорт беру кезінде – 3 (үш) жұмыс күні ішінде;</w:t>
            </w:r>
            <w:r>
              <w:br/>
            </w:r>
            <w:r>
              <w:rPr>
                <w:rFonts w:ascii="Times New Roman"/>
                <w:b w:val="false"/>
                <w:i w:val="false"/>
                <w:color w:val="000000"/>
                <w:sz w:val="20"/>
              </w:rPr>
              <w:t>
2) ветеринариялық паспорттың телнұсқасын беру кезінде – 2 (екі) жұмыс күні ішінде;</w:t>
            </w:r>
            <w:r>
              <w:br/>
            </w:r>
            <w:r>
              <w:rPr>
                <w:rFonts w:ascii="Times New Roman"/>
                <w:b w:val="false"/>
                <w:i w:val="false"/>
                <w:color w:val="000000"/>
                <w:sz w:val="20"/>
              </w:rPr>
              <w:t>
3) ветеринариялық паспорттан үзінді көшірме беру кезінде – 30 (отыз) минут ішінде.</w:t>
            </w:r>
          </w:p>
        </w:tc>
      </w:tr>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Электрондық/қағаз түрінде.</w:t>
            </w:r>
          </w:p>
        </w:tc>
      </w:tr>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паспортты, ветеринариялық паспорттың телнұсқасын, ветеринариялық паспорттан үзінді көшірме беру не мемлекеттік қызмет көрсетуден уәжді бас тарту.</w:t>
            </w:r>
            <w:r>
              <w:br/>
            </w:r>
            <w:r>
              <w:rPr>
                <w:rFonts w:ascii="Times New Roman"/>
                <w:b w:val="false"/>
                <w:i w:val="false"/>
                <w:color w:val="000000"/>
                <w:sz w:val="20"/>
              </w:rPr>
              <w:t>
Ветеринариялық паспорт қағаз нысанында беріледі.</w:t>
            </w:r>
            <w:r>
              <w:br/>
            </w:r>
            <w:r>
              <w:rPr>
                <w:rFonts w:ascii="Times New Roman"/>
                <w:b w:val="false"/>
                <w:i w:val="false"/>
                <w:color w:val="000000"/>
                <w:sz w:val="20"/>
              </w:rPr>
              <w:t>
Көрсетілетін қызметті алушы портал арқылы жүгінген кезде көрсетілетін қызметті алушының "жеке кабинетіне" көрсетілетін қызметті берушінің уәкілетті адамының электрондық цифрлық қолтаңбасымен (бұдан әрі – ЭЦҚ) куәландырылған электрондық құжат нысанында ветеринариялық паспортты алу орны, күні және уақыты туралы ақпарат жіберіледі.</w:t>
            </w:r>
          </w:p>
        </w:tc>
      </w:tr>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көрсетілетін қызметті берушіде – 2015 жылғы 23 қарашадағы Қазақстан Республикасының Еңбек </w:t>
            </w:r>
            <w:r>
              <w:rPr>
                <w:rFonts w:ascii="Times New Roman"/>
                <w:b w:val="false"/>
                <w:i w:val="false"/>
                <w:color w:val="000000"/>
                <w:sz w:val="20"/>
              </w:rPr>
              <w:t>кодексіне</w:t>
            </w:r>
            <w:r>
              <w:rPr>
                <w:rFonts w:ascii="Times New Roman"/>
                <w:b w:val="false"/>
                <w:i w:val="false"/>
                <w:color w:val="000000"/>
                <w:sz w:val="20"/>
              </w:rPr>
              <w:t xml:space="preserve"> (бұдан әрі – Кодекс) сәйкес демалыс және мереке күндерін қоспағанда, дүйсенбі-жұма аралығында, сағат 13.00-ден 14.30-ға дейінгі түскі үзіліспен сағат 9.00-ден 18.30-ға дейін.</w:t>
            </w:r>
            <w:r>
              <w:br/>
            </w:r>
            <w:r>
              <w:rPr>
                <w:rFonts w:ascii="Times New Roman"/>
                <w:b w:val="false"/>
                <w:i w:val="false"/>
                <w:color w:val="000000"/>
                <w:sz w:val="20"/>
              </w:rPr>
              <w:t xml:space="preserve">
Құжаттарды қабылдау және мемлекеттік қызметті көрсету нәтижесін беру </w:t>
            </w:r>
            <w:r>
              <w:rPr>
                <w:rFonts w:ascii="Times New Roman"/>
                <w:b w:val="false"/>
                <w:i w:val="false"/>
                <w:color w:val="000000"/>
                <w:sz w:val="20"/>
              </w:rPr>
              <w:t>Кодекске</w:t>
            </w:r>
            <w:r>
              <w:rPr>
                <w:rFonts w:ascii="Times New Roman"/>
                <w:b w:val="false"/>
                <w:i w:val="false"/>
                <w:color w:val="000000"/>
                <w:sz w:val="20"/>
              </w:rPr>
              <w:t xml:space="preserve"> сәйкес демалыс және мереке күндерін қоспағанда, сағат 13.00-ден 14.30-ға дейінгі түскі үзіліспен сағат 9.00-ден 17.30-ға дейін жүзеге асырылады.</w:t>
            </w:r>
            <w:r>
              <w:br/>
            </w:r>
            <w:r>
              <w:rPr>
                <w:rFonts w:ascii="Times New Roman"/>
                <w:b w:val="false"/>
                <w:i w:val="false"/>
                <w:color w:val="000000"/>
                <w:sz w:val="20"/>
              </w:rPr>
              <w:t>
Белгіленген жұмыс уақытынан тыс құжаттарды қабылдауды және мемлекеттік қызметті көрсету нәтижесін беруді көрсетілетін қызметті беруші жұмыс уақытының кестесіне сәйкес белгілейді;</w:t>
            </w:r>
            <w:r>
              <w:br/>
            </w:r>
            <w:r>
              <w:rPr>
                <w:rFonts w:ascii="Times New Roman"/>
                <w:b w:val="false"/>
                <w:i w:val="false"/>
                <w:color w:val="000000"/>
                <w:sz w:val="20"/>
              </w:rPr>
              <w:t xml:space="preserve">
2) порталда – жөндеу жұмыстарын жүргізуге байланысты техникалық үзілістерді қоспағанда, тәулік бойы (көрсетілетін қызметті алушы </w:t>
            </w:r>
            <w:r>
              <w:rPr>
                <w:rFonts w:ascii="Times New Roman"/>
                <w:b w:val="false"/>
                <w:i w:val="false"/>
                <w:color w:val="000000"/>
                <w:sz w:val="20"/>
              </w:rPr>
              <w:t>Кодекске</w:t>
            </w:r>
            <w:r>
              <w:rPr>
                <w:rFonts w:ascii="Times New Roman"/>
                <w:b w:val="false"/>
                <w:i w:val="false"/>
                <w:color w:val="000000"/>
                <w:sz w:val="20"/>
              </w:rPr>
              <w:t xml:space="preserve"> сәйкес жұмыс уақыты аяқталғаннан кейін, демалыс және мереке күндері жүгінген кезде өтінішті қабылдау және мемлекеттік қызметті көрсету нәтижесін беру келесі жұмыс күні жүзеге асырылады).</w:t>
            </w:r>
            <w:r>
              <w:br/>
            </w:r>
            <w:r>
              <w:rPr>
                <w:rFonts w:ascii="Times New Roman"/>
                <w:b w:val="false"/>
                <w:i w:val="false"/>
                <w:color w:val="000000"/>
                <w:sz w:val="20"/>
              </w:rPr>
              <w:t>
Мемлекеттік қызметті көрсету орындарының мекенжайлары облыстардың, республикалық маңызы бар қалалардың, астананың жергілікті атқарушы органдарының интернет-ресурсында орналастырылған: www. gov. kz.</w:t>
            </w:r>
          </w:p>
        </w:tc>
      </w:tr>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қажетті құжаттар тізбесі</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ұйымға жүгінген кезде:</w:t>
            </w:r>
            <w:r>
              <w:br/>
            </w:r>
            <w:r>
              <w:rPr>
                <w:rFonts w:ascii="Times New Roman"/>
                <w:b w:val="false"/>
                <w:i w:val="false"/>
                <w:color w:val="000000"/>
                <w:sz w:val="20"/>
              </w:rPr>
              <w:t>
1) нысан бойынша өтініш;</w:t>
            </w:r>
            <w:r>
              <w:br/>
            </w:r>
            <w:r>
              <w:rPr>
                <w:rFonts w:ascii="Times New Roman"/>
                <w:b w:val="false"/>
                <w:i w:val="false"/>
                <w:color w:val="000000"/>
                <w:sz w:val="20"/>
              </w:rPr>
              <w:t>
2) жеке басын куәландыратын құжат және (немесе) көрсетілетін қызметті алушы өкілінің өкілеттіктерін растайтын құжат (жеке басын сәйкестендіру үшін талап етіледі);</w:t>
            </w:r>
            <w:r>
              <w:br/>
            </w:r>
            <w:r>
              <w:rPr>
                <w:rFonts w:ascii="Times New Roman"/>
                <w:b w:val="false"/>
                <w:i w:val="false"/>
                <w:color w:val="000000"/>
                <w:sz w:val="20"/>
              </w:rPr>
              <w:t>
порталда:</w:t>
            </w:r>
            <w:r>
              <w:br/>
            </w:r>
            <w:r>
              <w:rPr>
                <w:rFonts w:ascii="Times New Roman"/>
                <w:b w:val="false"/>
                <w:i w:val="false"/>
                <w:color w:val="000000"/>
                <w:sz w:val="20"/>
              </w:rPr>
              <w:t>
көрсетілетін қызметті алушының электрондық цифрлық қолтаңбасымен куәландырылған электрондық құжат нысанындағы өтініш.</w:t>
            </w:r>
            <w:r>
              <w:br/>
            </w:r>
            <w:r>
              <w:rPr>
                <w:rFonts w:ascii="Times New Roman"/>
                <w:b w:val="false"/>
                <w:i w:val="false"/>
                <w:color w:val="000000"/>
                <w:sz w:val="20"/>
              </w:rPr>
              <w:t>
Жеке тұлғаның жеке басын куәландыратын құжат туралы, заңды тұлғаны тіркеу (қайта тіркеу), дара кәсіпкерді тіркеу туралы не дара кәсіпкер ретінде қызметті бастау туралы мәліметтерді көрсетілетін қызметті беруші "электрондық үкімет" шлюзі арқылы тиісті мемлекеттік ақпараттық жүйелерден алады.</w:t>
            </w:r>
            <w:r>
              <w:br/>
            </w:r>
            <w:r>
              <w:rPr>
                <w:rFonts w:ascii="Times New Roman"/>
                <w:b w:val="false"/>
                <w:i w:val="false"/>
                <w:color w:val="000000"/>
                <w:sz w:val="20"/>
              </w:rPr>
              <w:t>
Көрсетілетін қызметті алушылардан ақпараттық жүйелерден алынуы мүмкін құжаттарды талап етуге жол берілмейді.</w:t>
            </w:r>
          </w:p>
        </w:tc>
      </w:tr>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ветеринариялық паспорт алу үшін ұсынған құжаттарының және (немесе) олардағы деректердің (мәліметтердің) дұрыс еместігінің анықталуы</w:t>
            </w:r>
            <w:r>
              <w:br/>
            </w:r>
            <w:r>
              <w:rPr>
                <w:rFonts w:ascii="Times New Roman"/>
                <w:b w:val="false"/>
                <w:i w:val="false"/>
                <w:color w:val="000000"/>
                <w:sz w:val="20"/>
              </w:rPr>
              <w:t xml:space="preserve">
2) көрсетілетін қызметті алушының және (немесе) мемлекеттік қызмет көрсету үшін қажетті ұсынылған деректер мен мәліметтердің Қазақстан Республикасы Ауыл шаруашылығы министрінің 2015 жылғы 30 қаңтардағы № 7-1/68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11127 болып тіркелген) бекітілген Ауыл шаруашылығы жануарларын бірдейлендіру қағидаларында белгіленген талаптарға сәйкес келмеуі;</w:t>
            </w:r>
            <w:r>
              <w:br/>
            </w:r>
            <w:r>
              <w:rPr>
                <w:rFonts w:ascii="Times New Roman"/>
                <w:b w:val="false"/>
                <w:i w:val="false"/>
                <w:color w:val="000000"/>
                <w:sz w:val="20"/>
              </w:rPr>
              <w:t>
3) көрсетілетін қызметті алушыға қатысты ветеринариялық паспорт алуды талап ететін қызметке немесе жекелеген қызмет түрлеріне тыйым салу туралы заңды күшіне енген сот шешімінің (үкімінің) болуы.</w:t>
            </w:r>
          </w:p>
        </w:tc>
      </w:tr>
      <w:tr>
        <w:trPr>
          <w:trHeight w:val="30" w:hRule="atLeast"/>
        </w:trPr>
        <w:tc>
          <w:tcPr>
            <w:tcW w:w="5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9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мемлекеттік қызмет көрсету тәртібі мен мәртебесі туралы ақпаратты қашықтықтан қол жеткізу режимінде порталдағы "жеке кабинеті", сондай-ақ мемлекеттік қызметтер көрсету мәселелері жөніндегі бірыңғай байланыс орталығы арқылы алу мүмкіндігі бар.</w:t>
            </w:r>
            <w:r>
              <w:br/>
            </w:r>
            <w:r>
              <w:rPr>
                <w:rFonts w:ascii="Times New Roman"/>
                <w:b w:val="false"/>
                <w:i w:val="false"/>
                <w:color w:val="000000"/>
                <w:sz w:val="20"/>
              </w:rPr>
              <w:t>
Мемлекеттік қызмет көрсету мәселелері жөніндегі анықтама қызметінің байланыс телефондары: 8 (7172) 701 998, мемлекеттік қызметтер көрсету мәселелері жөніндегі бірыңғай байланыс орталығы: 1414, 8 800 080 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w:t>
            </w:r>
            <w:r>
              <w:br/>
            </w:r>
            <w:r>
              <w:rPr>
                <w:rFonts w:ascii="Times New Roman"/>
                <w:b w:val="false"/>
                <w:i w:val="false"/>
                <w:color w:val="000000"/>
                <w:sz w:val="20"/>
              </w:rPr>
              <w:t>жануарларын бірдейлендіру</w:t>
            </w:r>
            <w:r>
              <w:br/>
            </w:r>
            <w:r>
              <w:rPr>
                <w:rFonts w:ascii="Times New Roman"/>
                <w:b w:val="false"/>
                <w:i w:val="false"/>
                <w:color w:val="000000"/>
                <w:sz w:val="20"/>
              </w:rPr>
              <w:t xml:space="preserve">қағидаларына </w:t>
            </w:r>
            <w:r>
              <w:br/>
            </w:r>
            <w:r>
              <w:rPr>
                <w:rFonts w:ascii="Times New Roman"/>
                <w:b w:val="false"/>
                <w:i w:val="false"/>
                <w:color w:val="000000"/>
                <w:sz w:val="20"/>
              </w:rPr>
              <w:t>6-2-қосымша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125" w:id="74"/>
    <w:p>
      <w:pPr>
        <w:spacing w:after="0"/>
        <w:ind w:left="0"/>
        <w:jc w:val="left"/>
      </w:pPr>
      <w:r>
        <w:rPr>
          <w:rFonts w:ascii="Times New Roman"/>
          <w:b/>
          <w:i w:val="false"/>
          <w:color w:val="000000"/>
        </w:rPr>
        <w:t xml:space="preserve"> Мемлекеттік қызмет көрсетуден уәжді бас тарту</w:t>
      </w:r>
    </w:p>
    <w:bookmarkEnd w:id="74"/>
    <w:p>
      <w:pPr>
        <w:spacing w:after="0"/>
        <w:ind w:left="0"/>
        <w:jc w:val="both"/>
      </w:pPr>
      <w:r>
        <w:rPr>
          <w:rFonts w:ascii="Times New Roman"/>
          <w:b w:val="false"/>
          <w:i w:val="false"/>
          <w:color w:val="ff0000"/>
          <w:sz w:val="28"/>
        </w:rPr>
        <w:t xml:space="preserve">
      Ескерту. Қағидалар 6-2-қосымшамен толықтырылды - ҚР Ауыл шаруашылығы министрінің 30.12.2020 </w:t>
      </w:r>
      <w:r>
        <w:rPr>
          <w:rFonts w:ascii="Times New Roman"/>
          <w:b w:val="false"/>
          <w:i w:val="false"/>
          <w:color w:val="ff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left"/>
      </w:pPr>
      <w:r>
        <w:rPr>
          <w:rFonts w:ascii="Times New Roman"/>
          <w:b/>
          <w:i w:val="false"/>
          <w:color w:val="000000"/>
        </w:rPr>
        <w:t xml:space="preserve"> ________________________________________________________________________  (облыстың, республикалық маңызы бар қаланың, астананың жергілікті атқарушы органы құрған ветеринариялық ұйымның атауы)</w:t>
      </w:r>
    </w:p>
    <w:p>
      <w:pPr>
        <w:spacing w:after="0"/>
        <w:ind w:left="0"/>
        <w:jc w:val="both"/>
      </w:pPr>
      <w:r>
        <w:rPr>
          <w:rFonts w:ascii="Times New Roman"/>
          <w:b w:val="false"/>
          <w:i w:val="false"/>
          <w:color w:val="000000"/>
          <w:sz w:val="28"/>
        </w:rPr>
        <w:t>
      Сіздің 20 ___ жылғы ________ № __________ өтінішіңізді қарап, келесіні хабарлайды.</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w:t>
      </w:r>
    </w:p>
    <w:p>
      <w:pPr>
        <w:spacing w:after="0"/>
        <w:ind w:left="0"/>
        <w:jc w:val="both"/>
      </w:pPr>
      <w:r>
        <w:rPr>
          <w:rFonts w:ascii="Times New Roman"/>
          <w:b w:val="false"/>
          <w:i w:val="false"/>
          <w:color w:val="000000"/>
          <w:sz w:val="28"/>
        </w:rPr>
        <w:t>
      (бас тартуға негіздеме)</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(қол қоюшының лауазымы, аты, әкесінің аты (бар болса), тегі, қолы / электрондық цифрлық қолтаңба)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w:t>
            </w:r>
            <w:r>
              <w:br/>
            </w:r>
            <w:r>
              <w:rPr>
                <w:rFonts w:ascii="Times New Roman"/>
                <w:b w:val="false"/>
                <w:i w:val="false"/>
                <w:color w:val="000000"/>
                <w:sz w:val="20"/>
              </w:rPr>
              <w:t>жануарларын бірдейлендіру</w:t>
            </w:r>
            <w:r>
              <w:br/>
            </w:r>
            <w:r>
              <w:rPr>
                <w:rFonts w:ascii="Times New Roman"/>
                <w:b w:val="false"/>
                <w:i w:val="false"/>
                <w:color w:val="000000"/>
                <w:sz w:val="20"/>
              </w:rPr>
              <w:t xml:space="preserve">қағидаларына </w:t>
            </w:r>
            <w:r>
              <w:br/>
            </w:r>
            <w:r>
              <w:rPr>
                <w:rFonts w:ascii="Times New Roman"/>
                <w:b w:val="false"/>
                <w:i w:val="false"/>
                <w:color w:val="000000"/>
                <w:sz w:val="20"/>
              </w:rPr>
              <w:t>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both"/>
      </w:pPr>
      <w:r>
        <w:rPr>
          <w:rFonts w:ascii="Times New Roman"/>
          <w:b w:val="false"/>
          <w:i w:val="false"/>
          <w:color w:val="000000"/>
          <w:sz w:val="28"/>
        </w:rPr>
        <w:t>
      ____________________________</w:t>
      </w:r>
      <w:r>
        <w:br/>
      </w:r>
      <w:r>
        <w:rPr>
          <w:rFonts w:ascii="Times New Roman"/>
          <w:b w:val="false"/>
          <w:i w:val="false"/>
          <w:color w:val="000000"/>
          <w:sz w:val="28"/>
        </w:rPr>
        <w:t xml:space="preserve">(облыстың, республикалық </w:t>
      </w:r>
      <w:r>
        <w:br/>
      </w:r>
      <w:r>
        <w:rPr>
          <w:rFonts w:ascii="Times New Roman"/>
          <w:b w:val="false"/>
          <w:i w:val="false"/>
          <w:color w:val="000000"/>
          <w:sz w:val="28"/>
        </w:rPr>
        <w:t xml:space="preserve">маңызы бар қаланың, астананың </w:t>
      </w:r>
      <w:r>
        <w:br/>
      </w:r>
      <w:r>
        <w:rPr>
          <w:rFonts w:ascii="Times New Roman"/>
          <w:b w:val="false"/>
          <w:i w:val="false"/>
          <w:color w:val="000000"/>
          <w:sz w:val="28"/>
        </w:rPr>
        <w:t xml:space="preserve">жергілікті атқарушы органы </w:t>
      </w:r>
      <w:r>
        <w:br/>
      </w:r>
      <w:r>
        <w:rPr>
          <w:rFonts w:ascii="Times New Roman"/>
          <w:b w:val="false"/>
          <w:i w:val="false"/>
          <w:color w:val="000000"/>
          <w:sz w:val="28"/>
        </w:rPr>
        <w:t xml:space="preserve">құрған ветеринариялық </w:t>
      </w:r>
      <w:r>
        <w:br/>
      </w:r>
      <w:r>
        <w:rPr>
          <w:rFonts w:ascii="Times New Roman"/>
          <w:b w:val="false"/>
          <w:i w:val="false"/>
          <w:color w:val="000000"/>
          <w:sz w:val="28"/>
        </w:rPr>
        <w:t>ұйымның атауы)</w:t>
      </w:r>
      <w:r>
        <w:br/>
      </w:r>
      <w:r>
        <w:rPr>
          <w:rFonts w:ascii="Times New Roman"/>
          <w:b w:val="false"/>
          <w:i w:val="false"/>
          <w:color w:val="000000"/>
          <w:sz w:val="28"/>
        </w:rPr>
        <w:t>кімнен ______________________</w:t>
      </w:r>
      <w:r>
        <w:br/>
      </w:r>
      <w:r>
        <w:rPr>
          <w:rFonts w:ascii="Times New Roman"/>
          <w:b w:val="false"/>
          <w:i w:val="false"/>
          <w:color w:val="000000"/>
          <w:sz w:val="28"/>
        </w:rPr>
        <w:t xml:space="preserve">(жеке тұлғаның аты, әкесінің </w:t>
      </w:r>
      <w:r>
        <w:br/>
      </w:r>
      <w:r>
        <w:rPr>
          <w:rFonts w:ascii="Times New Roman"/>
          <w:b w:val="false"/>
          <w:i w:val="false"/>
          <w:color w:val="000000"/>
          <w:sz w:val="28"/>
        </w:rPr>
        <w:t xml:space="preserve">аты( бар болса), тегі, жеке </w:t>
      </w:r>
      <w:r>
        <w:br/>
      </w:r>
      <w:r>
        <w:rPr>
          <w:rFonts w:ascii="Times New Roman"/>
          <w:b w:val="false"/>
          <w:i w:val="false"/>
          <w:color w:val="000000"/>
          <w:sz w:val="28"/>
        </w:rPr>
        <w:t xml:space="preserve">сәйкестендіру нөмірі/заңды </w:t>
      </w:r>
      <w:r>
        <w:br/>
      </w:r>
      <w:r>
        <w:rPr>
          <w:rFonts w:ascii="Times New Roman"/>
          <w:b w:val="false"/>
          <w:i w:val="false"/>
          <w:color w:val="000000"/>
          <w:sz w:val="28"/>
        </w:rPr>
        <w:t>тұлғаның атауы, бизнес-</w:t>
      </w:r>
      <w:r>
        <w:br/>
      </w:r>
      <w:r>
        <w:rPr>
          <w:rFonts w:ascii="Times New Roman"/>
          <w:b w:val="false"/>
          <w:i w:val="false"/>
          <w:color w:val="000000"/>
          <w:sz w:val="28"/>
        </w:rPr>
        <w:t>сәйкестендіру нөмірі)</w:t>
      </w:r>
      <w:r>
        <w:br/>
      </w:r>
      <w:r>
        <w:rPr>
          <w:rFonts w:ascii="Times New Roman"/>
          <w:b w:val="false"/>
          <w:i w:val="false"/>
          <w:color w:val="000000"/>
          <w:sz w:val="28"/>
        </w:rPr>
        <w:t>Мекенжайы _________________</w:t>
      </w:r>
    </w:p>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ff0000"/>
          <w:sz w:val="28"/>
        </w:rPr>
        <w:t xml:space="preserve">
      Ескерту. 7-қосымша жаңа редакцияда - ҚР Ауыл шаруашылығы министрінің 30.12.2020 </w:t>
      </w:r>
      <w:r>
        <w:rPr>
          <w:rFonts w:ascii="Times New Roman"/>
          <w:b w:val="false"/>
          <w:i w:val="false"/>
          <w:color w:val="ff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Ветеринариялық паспорттың телнұсқасын беруді сұраймын.</w:t>
      </w:r>
    </w:p>
    <w:p>
      <w:pPr>
        <w:spacing w:after="0"/>
        <w:ind w:left="0"/>
        <w:jc w:val="both"/>
      </w:pPr>
      <w:r>
        <w:rPr>
          <w:rFonts w:ascii="Times New Roman"/>
          <w:b w:val="false"/>
          <w:i w:val="false"/>
          <w:color w:val="000000"/>
          <w:sz w:val="28"/>
        </w:rPr>
        <w:t>
      Себебі _____________________________________________</w:t>
      </w:r>
    </w:p>
    <w:p>
      <w:pPr>
        <w:spacing w:after="0"/>
        <w:ind w:left="0"/>
        <w:jc w:val="both"/>
      </w:pPr>
      <w:r>
        <w:rPr>
          <w:rFonts w:ascii="Times New Roman"/>
          <w:b w:val="false"/>
          <w:i w:val="false"/>
          <w:color w:val="000000"/>
          <w:sz w:val="28"/>
        </w:rPr>
        <w:t>
      Жануардың түрі _____________________________________________</w:t>
      </w:r>
    </w:p>
    <w:p>
      <w:pPr>
        <w:spacing w:after="0"/>
        <w:ind w:left="0"/>
        <w:jc w:val="both"/>
      </w:pPr>
      <w:r>
        <w:rPr>
          <w:rFonts w:ascii="Times New Roman"/>
          <w:b w:val="false"/>
          <w:i w:val="false"/>
          <w:color w:val="000000"/>
          <w:sz w:val="28"/>
        </w:rPr>
        <w:t>
      Жануардың саны _______________________________________</w:t>
      </w:r>
    </w:p>
    <w:p>
      <w:pPr>
        <w:spacing w:after="0"/>
        <w:ind w:left="0"/>
        <w:jc w:val="both"/>
      </w:pPr>
      <w:r>
        <w:rPr>
          <w:rFonts w:ascii="Times New Roman"/>
          <w:b w:val="false"/>
          <w:i w:val="false"/>
          <w:color w:val="000000"/>
          <w:sz w:val="28"/>
        </w:rPr>
        <w:t>
      Ауыл шаруашылығы жануарының жеке нөмірі __________</w:t>
      </w:r>
    </w:p>
    <w:p>
      <w:pPr>
        <w:spacing w:after="0"/>
        <w:ind w:left="0"/>
        <w:jc w:val="both"/>
      </w:pPr>
      <w:r>
        <w:rPr>
          <w:rFonts w:ascii="Times New Roman"/>
          <w:b w:val="false"/>
          <w:i w:val="false"/>
          <w:color w:val="000000"/>
          <w:sz w:val="28"/>
        </w:rPr>
        <w:t>
      Байланыс телефондары _________ Электронды мекенжайы _________</w:t>
      </w:r>
    </w:p>
    <w:p>
      <w:pPr>
        <w:spacing w:after="0"/>
        <w:ind w:left="0"/>
        <w:jc w:val="both"/>
      </w:pPr>
      <w:r>
        <w:rPr>
          <w:rFonts w:ascii="Times New Roman"/>
          <w:b w:val="false"/>
          <w:i w:val="false"/>
          <w:color w:val="000000"/>
          <w:sz w:val="28"/>
        </w:rPr>
        <w:t>
      Ұсынылған ақпараттың дұрыстығын растаймын, дұрыс емес мәліметтер ұсынғаным үшін Қазақстан Республикасының заңнамасына сәйкес жауапкершілік туралы хабардармын және заңмен қорғалатын құпияны қамтитын мәліметтерді пайдалануға, сондай-ақ дербес деректерді жинауға, өңдеуге келісім беремін.</w:t>
      </w:r>
    </w:p>
    <w:p>
      <w:pPr>
        <w:spacing w:after="0"/>
        <w:ind w:left="0"/>
        <w:jc w:val="both"/>
      </w:pPr>
      <w:r>
        <w:rPr>
          <w:rFonts w:ascii="Times New Roman"/>
          <w:b w:val="false"/>
          <w:i w:val="false"/>
          <w:color w:val="000000"/>
          <w:sz w:val="28"/>
        </w:rPr>
        <w:t xml:space="preserve">
      Қолы/Көрсетілетін қызметті алушының немесе оның өкілінің электрондық цифрлық қолтаңбасы </w:t>
      </w:r>
    </w:p>
    <w:p>
      <w:pPr>
        <w:spacing w:after="0"/>
        <w:ind w:left="0"/>
        <w:jc w:val="both"/>
      </w:pPr>
      <w:r>
        <w:rPr>
          <w:rFonts w:ascii="Times New Roman"/>
          <w:b w:val="false"/>
          <w:i w:val="false"/>
          <w:color w:val="000000"/>
          <w:sz w:val="28"/>
        </w:rPr>
        <w:t xml:space="preserve">
      __________________________________________________________ </w:t>
      </w:r>
    </w:p>
    <w:p>
      <w:pPr>
        <w:spacing w:after="0"/>
        <w:ind w:left="0"/>
        <w:jc w:val="both"/>
      </w:pPr>
      <w:r>
        <w:rPr>
          <w:rFonts w:ascii="Times New Roman"/>
          <w:b w:val="false"/>
          <w:i w:val="false"/>
          <w:color w:val="000000"/>
          <w:sz w:val="28"/>
        </w:rPr>
        <w:t>
      (аты, әкесінің аты (бар болса), тегі)</w:t>
      </w:r>
    </w:p>
    <w:p>
      <w:pPr>
        <w:spacing w:after="0"/>
        <w:ind w:left="0"/>
        <w:jc w:val="both"/>
      </w:pPr>
      <w:r>
        <w:rPr>
          <w:rFonts w:ascii="Times New Roman"/>
          <w:b w:val="false"/>
          <w:i w:val="false"/>
          <w:color w:val="000000"/>
          <w:sz w:val="28"/>
        </w:rPr>
        <w:t>
      Күні 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Ауыл шаруашылығы</w:t>
            </w:r>
            <w:r>
              <w:br/>
            </w:r>
            <w:r>
              <w:rPr>
                <w:rFonts w:ascii="Times New Roman"/>
                <w:b w:val="false"/>
                <w:i w:val="false"/>
                <w:color w:val="000000"/>
                <w:sz w:val="20"/>
              </w:rPr>
              <w:t>жануарларын бірдейлендіру</w:t>
            </w:r>
            <w:r>
              <w:br/>
            </w:r>
            <w:r>
              <w:rPr>
                <w:rFonts w:ascii="Times New Roman"/>
                <w:b w:val="false"/>
                <w:i w:val="false"/>
                <w:color w:val="000000"/>
                <w:sz w:val="20"/>
              </w:rPr>
              <w:t xml:space="preserve">қағидаларына </w:t>
            </w:r>
            <w:r>
              <w:br/>
            </w:r>
            <w:r>
              <w:rPr>
                <w:rFonts w:ascii="Times New Roman"/>
                <w:b w:val="false"/>
                <w:i w:val="false"/>
                <w:color w:val="000000"/>
                <w:sz w:val="20"/>
              </w:rPr>
              <w:t>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both"/>
      </w:pPr>
      <w:r>
        <w:rPr>
          <w:rFonts w:ascii="Times New Roman"/>
          <w:b w:val="false"/>
          <w:i w:val="false"/>
          <w:color w:val="000000"/>
          <w:sz w:val="28"/>
        </w:rPr>
        <w:t>
      ____________________________</w:t>
      </w:r>
      <w:r>
        <w:br/>
      </w:r>
      <w:r>
        <w:rPr>
          <w:rFonts w:ascii="Times New Roman"/>
          <w:b w:val="false"/>
          <w:i w:val="false"/>
          <w:color w:val="000000"/>
          <w:sz w:val="28"/>
        </w:rPr>
        <w:t xml:space="preserve">(облыстың, республикалық </w:t>
      </w:r>
      <w:r>
        <w:br/>
      </w:r>
      <w:r>
        <w:rPr>
          <w:rFonts w:ascii="Times New Roman"/>
          <w:b w:val="false"/>
          <w:i w:val="false"/>
          <w:color w:val="000000"/>
          <w:sz w:val="28"/>
        </w:rPr>
        <w:t xml:space="preserve">маңызы бар қаланың, астананың </w:t>
      </w:r>
      <w:r>
        <w:br/>
      </w:r>
      <w:r>
        <w:rPr>
          <w:rFonts w:ascii="Times New Roman"/>
          <w:b w:val="false"/>
          <w:i w:val="false"/>
          <w:color w:val="000000"/>
          <w:sz w:val="28"/>
        </w:rPr>
        <w:t xml:space="preserve">жергілікті атқарушы органы </w:t>
      </w:r>
      <w:r>
        <w:br/>
      </w:r>
      <w:r>
        <w:rPr>
          <w:rFonts w:ascii="Times New Roman"/>
          <w:b w:val="false"/>
          <w:i w:val="false"/>
          <w:color w:val="000000"/>
          <w:sz w:val="28"/>
        </w:rPr>
        <w:t xml:space="preserve">құрған ветеринариялық </w:t>
      </w:r>
      <w:r>
        <w:br/>
      </w:r>
      <w:r>
        <w:rPr>
          <w:rFonts w:ascii="Times New Roman"/>
          <w:b w:val="false"/>
          <w:i w:val="false"/>
          <w:color w:val="000000"/>
          <w:sz w:val="28"/>
        </w:rPr>
        <w:t>ұйымның атауы)</w:t>
      </w:r>
      <w:r>
        <w:br/>
      </w:r>
      <w:r>
        <w:rPr>
          <w:rFonts w:ascii="Times New Roman"/>
          <w:b w:val="false"/>
          <w:i w:val="false"/>
          <w:color w:val="000000"/>
          <w:sz w:val="28"/>
        </w:rPr>
        <w:t>кімнен ______________________</w:t>
      </w:r>
      <w:r>
        <w:br/>
      </w:r>
      <w:r>
        <w:rPr>
          <w:rFonts w:ascii="Times New Roman"/>
          <w:b w:val="false"/>
          <w:i w:val="false"/>
          <w:color w:val="000000"/>
          <w:sz w:val="28"/>
        </w:rPr>
        <w:t xml:space="preserve">(жеке тұлғаның аты, әкесінің </w:t>
      </w:r>
      <w:r>
        <w:br/>
      </w:r>
      <w:r>
        <w:rPr>
          <w:rFonts w:ascii="Times New Roman"/>
          <w:b w:val="false"/>
          <w:i w:val="false"/>
          <w:color w:val="000000"/>
          <w:sz w:val="28"/>
        </w:rPr>
        <w:t xml:space="preserve">аты( бар болса), тегі, жеке </w:t>
      </w:r>
      <w:r>
        <w:br/>
      </w:r>
      <w:r>
        <w:rPr>
          <w:rFonts w:ascii="Times New Roman"/>
          <w:b w:val="false"/>
          <w:i w:val="false"/>
          <w:color w:val="000000"/>
          <w:sz w:val="28"/>
        </w:rPr>
        <w:t xml:space="preserve">сәйкестендіру нөмірі/заңды </w:t>
      </w:r>
      <w:r>
        <w:br/>
      </w:r>
      <w:r>
        <w:rPr>
          <w:rFonts w:ascii="Times New Roman"/>
          <w:b w:val="false"/>
          <w:i w:val="false"/>
          <w:color w:val="000000"/>
          <w:sz w:val="28"/>
        </w:rPr>
        <w:t>тұлғаның атауы, бизнес-</w:t>
      </w:r>
      <w:r>
        <w:br/>
      </w:r>
      <w:r>
        <w:rPr>
          <w:rFonts w:ascii="Times New Roman"/>
          <w:b w:val="false"/>
          <w:i w:val="false"/>
          <w:color w:val="000000"/>
          <w:sz w:val="28"/>
        </w:rPr>
        <w:t>сәйкестендіру нөмірі)</w:t>
      </w:r>
      <w:r>
        <w:br/>
      </w:r>
      <w:r>
        <w:rPr>
          <w:rFonts w:ascii="Times New Roman"/>
          <w:b w:val="false"/>
          <w:i w:val="false"/>
          <w:color w:val="000000"/>
          <w:sz w:val="28"/>
        </w:rPr>
        <w:t>Мекенжайы ________________</w:t>
      </w:r>
    </w:p>
    <w:bookmarkStart w:name="z108" w:id="75"/>
    <w:p>
      <w:pPr>
        <w:spacing w:after="0"/>
        <w:ind w:left="0"/>
        <w:jc w:val="left"/>
      </w:pPr>
      <w:r>
        <w:rPr>
          <w:rFonts w:ascii="Times New Roman"/>
          <w:b/>
          <w:i w:val="false"/>
          <w:color w:val="000000"/>
        </w:rPr>
        <w:t xml:space="preserve"> Өтініш</w:t>
      </w:r>
    </w:p>
    <w:bookmarkEnd w:id="75"/>
    <w:p>
      <w:pPr>
        <w:spacing w:after="0"/>
        <w:ind w:left="0"/>
        <w:jc w:val="both"/>
      </w:pPr>
      <w:r>
        <w:rPr>
          <w:rFonts w:ascii="Times New Roman"/>
          <w:b w:val="false"/>
          <w:i w:val="false"/>
          <w:color w:val="ff0000"/>
          <w:sz w:val="28"/>
        </w:rPr>
        <w:t xml:space="preserve">
      Ескерту. 8-қосымша жаңа редакцияда - ҚР Ауыл шаруашылығы министрінің 30.12.2020 </w:t>
      </w:r>
      <w:r>
        <w:rPr>
          <w:rFonts w:ascii="Times New Roman"/>
          <w:b w:val="false"/>
          <w:i w:val="false"/>
          <w:color w:val="ff0000"/>
          <w:sz w:val="28"/>
        </w:rPr>
        <w:t>№ 412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Ветеринариялық паспорттан үзінді көшірме беруді сұраймын.</w:t>
      </w:r>
    </w:p>
    <w:p>
      <w:pPr>
        <w:spacing w:after="0"/>
        <w:ind w:left="0"/>
        <w:jc w:val="both"/>
      </w:pPr>
      <w:r>
        <w:rPr>
          <w:rFonts w:ascii="Times New Roman"/>
          <w:b w:val="false"/>
          <w:i w:val="false"/>
          <w:color w:val="000000"/>
          <w:sz w:val="28"/>
        </w:rPr>
        <w:t>
      Ауыл шаруашылығы жануарының жеке нөмірі __________</w:t>
      </w:r>
    </w:p>
    <w:p>
      <w:pPr>
        <w:spacing w:after="0"/>
        <w:ind w:left="0"/>
        <w:jc w:val="both"/>
      </w:pPr>
      <w:r>
        <w:rPr>
          <w:rFonts w:ascii="Times New Roman"/>
          <w:b w:val="false"/>
          <w:i w:val="false"/>
          <w:color w:val="000000"/>
          <w:sz w:val="28"/>
        </w:rPr>
        <w:t>
      Байланыс телефондары ____________ Электрондық мекенжайы_________</w:t>
      </w:r>
    </w:p>
    <w:p>
      <w:pPr>
        <w:spacing w:after="0"/>
        <w:ind w:left="0"/>
        <w:jc w:val="both"/>
      </w:pPr>
      <w:r>
        <w:rPr>
          <w:rFonts w:ascii="Times New Roman"/>
          <w:b w:val="false"/>
          <w:i w:val="false"/>
          <w:color w:val="000000"/>
          <w:sz w:val="28"/>
        </w:rPr>
        <w:t>
      Ұсынылған ақпараттың дұрыстығын растаймын, дұрыс емес мәліметтер ұсынғаным үшін Қазақстан Республикасының заңнамасына сәйкес жауапкершілік туралы хабардармын және заңмен қорғалатын құпияны қамтитын мәліметтерді пайдалануға, сондай-ақ дербес деректерді жинауға, өңдеуге келісім беремін.</w:t>
      </w:r>
    </w:p>
    <w:p>
      <w:pPr>
        <w:spacing w:after="0"/>
        <w:ind w:left="0"/>
        <w:jc w:val="both"/>
      </w:pPr>
      <w:r>
        <w:rPr>
          <w:rFonts w:ascii="Times New Roman"/>
          <w:b w:val="false"/>
          <w:i w:val="false"/>
          <w:color w:val="000000"/>
          <w:sz w:val="28"/>
        </w:rPr>
        <w:t xml:space="preserve">
      Қолы/ Көрсетілетін қызметті алушының немесе оның өкілінің электрондық цифрлық қолтаңбасы </w:t>
      </w:r>
    </w:p>
    <w:p>
      <w:pPr>
        <w:spacing w:after="0"/>
        <w:ind w:left="0"/>
        <w:jc w:val="both"/>
      </w:pPr>
      <w:r>
        <w:rPr>
          <w:rFonts w:ascii="Times New Roman"/>
          <w:b w:val="false"/>
          <w:i w:val="false"/>
          <w:color w:val="000000"/>
          <w:sz w:val="28"/>
        </w:rPr>
        <w:t xml:space="preserve">
      ____________________________________________________________ </w:t>
      </w:r>
    </w:p>
    <w:p>
      <w:pPr>
        <w:spacing w:after="0"/>
        <w:ind w:left="0"/>
        <w:jc w:val="both"/>
      </w:pPr>
      <w:r>
        <w:rPr>
          <w:rFonts w:ascii="Times New Roman"/>
          <w:b w:val="false"/>
          <w:i w:val="false"/>
          <w:color w:val="000000"/>
          <w:sz w:val="28"/>
        </w:rPr>
        <w:t>
      (аты, әкесінің аты (бар болса), тегі)</w:t>
      </w:r>
    </w:p>
    <w:p>
      <w:pPr>
        <w:spacing w:after="0"/>
        <w:ind w:left="0"/>
        <w:jc w:val="both"/>
      </w:pPr>
      <w:r>
        <w:rPr>
          <w:rFonts w:ascii="Times New Roman"/>
          <w:b w:val="false"/>
          <w:i w:val="false"/>
          <w:color w:val="000000"/>
          <w:sz w:val="28"/>
        </w:rPr>
        <w:t>
      Күні ___________________</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 Target="media/document_image_rId8.jpeg" Type="http://schemas.openxmlformats.org/officeDocument/2006/relationships/image" Id="rId8"/><Relationship Target="media/document_image_rId9.jpeg" Type="http://schemas.openxmlformats.org/officeDocument/2006/relationships/image" Id="rId9"/><Relationship Target="media/document_image_rId10.jpeg" Type="http://schemas.openxmlformats.org/officeDocument/2006/relationships/image" Id="rId10"/><Relationship Target="media/document_image_rId11.jpeg" Type="http://schemas.openxmlformats.org/officeDocument/2006/relationships/image" Id="rId11"/><Relationship Target="media/document_image_rId12.jpeg" Type="http://schemas.openxmlformats.org/officeDocument/2006/relationships/image" Id="rId12"/><Relationship Target="media/document_image_rId13.jpeg" Type="http://schemas.openxmlformats.org/officeDocument/2006/relationships/image" Id="rId13"/><Relationship Target="media/document_image_rId14.jpeg" Type="http://schemas.openxmlformats.org/officeDocument/2006/relationships/image" Id="rId14"/><Relationship Target="media/document_image_rId15.jpeg" Type="http://schemas.openxmlformats.org/officeDocument/2006/relationships/image" Id="rId15"/><Relationship Target="media/document_image_rId16.jpeg" Type="http://schemas.openxmlformats.org/officeDocument/2006/relationships/image" Id="rId16"/><Relationship Target="media/document_image_rId17.jpeg" Type="http://schemas.openxmlformats.org/officeDocument/2006/relationships/image" Id="rId17"/><Relationship Target="media/document_image_rId18.jpeg" Type="http://schemas.openxmlformats.org/officeDocument/2006/relationships/image" Id="rId18"/><Relationship Target="media/document_image_rId19.jpeg" Type="http://schemas.openxmlformats.org/officeDocument/2006/relationships/image" Id="rId19"/><Relationship Target="media/document_image_rId20.jpeg" Type="http://schemas.openxmlformats.org/officeDocument/2006/relationships/image" Id="rId20"/><Relationship Target="media/document_image_rId21.jpeg" Type="http://schemas.openxmlformats.org/officeDocument/2006/relationships/image" Id="rId21"/><Relationship Target="media/document_image_rId22.jpeg" Type="http://schemas.openxmlformats.org/officeDocument/2006/relationships/image" Id="rId22"/><Relationship Target="media/document_image_rId23.jpeg" Type="http://schemas.openxmlformats.org/officeDocument/2006/relationships/image" Id="rId23"/><Relationship Target="media/document_image_rId24.jpeg" Type="http://schemas.openxmlformats.org/officeDocument/2006/relationships/image" Id="rId24"/><Relationship Target="media/document_image_rId25.jpeg" Type="http://schemas.openxmlformats.org/officeDocument/2006/relationships/image" Id="rId25"/><Relationship Target="media/document_image_rId26.jpeg" Type="http://schemas.openxmlformats.org/officeDocument/2006/relationships/image" Id="rId26"/><Relationship Target="media/document_image_rId27.jpeg" Type="http://schemas.openxmlformats.org/officeDocument/2006/relationships/image" Id="rId27"/><Relationship Target="media/document_image_rId28.jpeg" Type="http://schemas.openxmlformats.org/officeDocument/2006/relationships/image" Id="rId28"/><Relationship Target="media/document_image_rId29.jpeg" Type="http://schemas.openxmlformats.org/officeDocument/2006/relationships/image" Id="rId29"/></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